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ECC39" w14:textId="77777777" w:rsidR="00567B78" w:rsidRDefault="00567B78" w:rsidP="00026A4B">
      <w:pPr>
        <w:pStyle w:val="NoSpacing"/>
        <w:spacing w:before="1540" w:after="240"/>
        <w:jc w:val="center"/>
        <w:rPr>
          <w:rFonts w:cstheme="minorHAnsi"/>
          <w:color w:val="5B9BD5"/>
        </w:rPr>
      </w:pPr>
      <w:bookmarkStart w:id="0" w:name="_Hlk198671323"/>
    </w:p>
    <w:p w14:paraId="7B8D6E30" w14:textId="77777777" w:rsidR="00026A4B" w:rsidRPr="00D834B3" w:rsidRDefault="00026A4B" w:rsidP="00026A4B">
      <w:pPr>
        <w:pStyle w:val="NoSpacing"/>
        <w:spacing w:before="1540" w:after="240"/>
        <w:jc w:val="center"/>
        <w:rPr>
          <w:rFonts w:cstheme="minorHAnsi"/>
          <w:color w:val="5B9BD5"/>
        </w:rPr>
      </w:pPr>
      <w:r w:rsidRPr="00D834B3">
        <w:rPr>
          <w:rFonts w:cstheme="minorHAnsi"/>
          <w:noProof/>
          <w:color w:val="5B9BD5"/>
          <w:lang w:val="en-MY" w:eastAsia="en-MY"/>
        </w:rPr>
        <w:drawing>
          <wp:inline distT="0" distB="0" distL="0" distR="0" wp14:anchorId="21B2AF81" wp14:editId="5F039B6A">
            <wp:extent cx="1419225" cy="752475"/>
            <wp:effectExtent l="0" t="0" r="13335" b="9525"/>
            <wp:docPr id="454" name="Pictur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Picture 14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34B3">
        <w:rPr>
          <w:rFonts w:cstheme="minorHAnsi"/>
          <w:color w:val="5B9BD5"/>
        </w:rPr>
        <w:t xml:space="preserve"> </w:t>
      </w:r>
    </w:p>
    <w:p w14:paraId="7BC92337" w14:textId="77777777" w:rsidR="00026A4B" w:rsidRPr="00D834B3" w:rsidRDefault="00000000" w:rsidP="00026A4B">
      <w:pPr>
        <w:pStyle w:val="NoSpacing"/>
        <w:pBdr>
          <w:top w:val="single" w:sz="6" w:space="6" w:color="4F81BD" w:themeColor="accent1"/>
          <w:bottom w:val="single" w:sz="6" w:space="6" w:color="4F81BD" w:themeColor="accent1"/>
        </w:pBdr>
        <w:spacing w:after="240"/>
        <w:jc w:val="center"/>
        <w:rPr>
          <w:rFonts w:cstheme="minorHAnsi"/>
          <w:lang w:val="en-MY" w:eastAsia="en-MY"/>
        </w:rPr>
      </w:pPr>
      <w:sdt>
        <w:sdtPr>
          <w:rPr>
            <w:rFonts w:eastAsiaTheme="majorEastAsia" w:cstheme="minorHAnsi"/>
            <w:caps/>
            <w:color w:val="4F81BD" w:themeColor="accent1"/>
            <w:sz w:val="56"/>
            <w:szCs w:val="72"/>
          </w:rPr>
          <w:alias w:val="Title"/>
          <w:id w:val="1735040861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026A4B" w:rsidRPr="001752BB">
            <w:rPr>
              <w:rFonts w:eastAsiaTheme="majorEastAsia" w:cstheme="minorHAnsi"/>
              <w:caps/>
              <w:color w:val="4F81BD" w:themeColor="accent1"/>
              <w:sz w:val="56"/>
              <w:szCs w:val="72"/>
            </w:rPr>
            <w:t>TRANSFER OF TECHNOLOGY</w:t>
          </w:r>
        </w:sdtContent>
      </w:sdt>
      <w:r w:rsidR="00026A4B" w:rsidRPr="00D834B3">
        <w:rPr>
          <w:rFonts w:cstheme="minorHAnsi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E0A26" wp14:editId="20882913">
                <wp:simplePos x="0" y="0"/>
                <wp:positionH relativeFrom="page">
                  <wp:posOffset>914400</wp:posOffset>
                </wp:positionH>
                <wp:positionV relativeFrom="page">
                  <wp:posOffset>8549640</wp:posOffset>
                </wp:positionV>
                <wp:extent cx="5943600" cy="412750"/>
                <wp:effectExtent l="0" t="0" r="0" b="0"/>
                <wp:wrapNone/>
                <wp:docPr id="453" name="Text Box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12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D5C321A" w14:textId="77777777" w:rsidR="00026A4B" w:rsidRDefault="00026A4B" w:rsidP="00026A4B">
                            <w:pPr>
                              <w:pStyle w:val="NoSpacing"/>
                              <w:jc w:val="center"/>
                              <w:rPr>
                                <w:color w:val="5B9BD5"/>
                              </w:rPr>
                            </w:pPr>
                            <w:r>
                              <w:rPr>
                                <w:caps/>
                                <w:color w:val="5B9BD5"/>
                              </w:rPr>
                              <w:t>cybersolution technologies SDN BHD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6E0A26" id="_x0000_t202" coordsize="21600,21600" o:spt="202" path="m,l,21600r21600,l21600,xe">
                <v:stroke joinstyle="miter"/>
                <v:path gradientshapeok="t" o:connecttype="rect"/>
              </v:shapetype>
              <v:shape id="Text Box 453" o:spid="_x0000_s1026" type="#_x0000_t202" style="position:absolute;left:0;text-align:left;margin-left:1in;margin-top:673.2pt;width:468pt;height:32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" filled="f" stroked="f" strokeweight=".5pt">
                <v:textbox style="mso-fit-shape-to-text:t" inset="0,0,0,0">
                  <w:txbxContent>
                    <w:p w14:paraId="1D5C321A" w14:textId="77777777" w:rsidR="00026A4B" w:rsidRDefault="00026A4B" w:rsidP="00026A4B">
                      <w:pPr>
                        <w:pStyle w:val="NoSpacing"/>
                        <w:jc w:val="center"/>
                        <w:rPr>
                          <w:color w:val="5B9BD5"/>
                        </w:rPr>
                      </w:pPr>
                      <w:r>
                        <w:rPr>
                          <w:caps/>
                          <w:color w:val="5B9BD5"/>
                        </w:rPr>
                        <w:t>cybersolution technologies SDN BHD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E58F7E1" w14:textId="4E354E8C" w:rsidR="00026A4B" w:rsidRDefault="00EE1DC0" w:rsidP="00026A4B">
      <w:pPr>
        <w:pStyle w:val="Heading2"/>
        <w:jc w:val="center"/>
        <w:rPr>
          <w:rFonts w:cstheme="majorHAnsi"/>
          <w:b/>
        </w:rPr>
      </w:pPr>
      <w:r>
        <w:rPr>
          <w:rFonts w:cstheme="majorHAnsi"/>
          <w:b/>
        </w:rPr>
        <w:t>DOCKER</w:t>
      </w:r>
      <w:r w:rsidR="00026A4B" w:rsidRPr="00567B78">
        <w:rPr>
          <w:rFonts w:cstheme="majorHAnsi"/>
        </w:rPr>
        <w:t xml:space="preserve"> </w:t>
      </w:r>
    </w:p>
    <w:p w14:paraId="662A592A" w14:textId="77777777" w:rsidR="00026A4B" w:rsidRPr="00D834B3" w:rsidRDefault="00026A4B" w:rsidP="00026A4B">
      <w:pPr>
        <w:rPr>
          <w:rFonts w:cstheme="minorHAnsi"/>
        </w:rPr>
      </w:pPr>
    </w:p>
    <w:p w14:paraId="01AB85CA" w14:textId="77777777" w:rsidR="00026A4B" w:rsidRDefault="00026A4B" w:rsidP="00567B78">
      <w:pPr>
        <w:rPr>
          <w:rFonts w:cstheme="minorHAnsi"/>
        </w:rPr>
      </w:pPr>
      <w:r w:rsidRPr="00D834B3">
        <w:rPr>
          <w:rFonts w:cstheme="minorHAnsi"/>
        </w:rPr>
        <w:tab/>
      </w:r>
    </w:p>
    <w:p w14:paraId="2C384E95" w14:textId="77777777" w:rsidR="00567B78" w:rsidRDefault="00567B78" w:rsidP="00567B78">
      <w:pPr>
        <w:rPr>
          <w:rFonts w:cstheme="minorHAnsi"/>
        </w:rPr>
      </w:pPr>
    </w:p>
    <w:p w14:paraId="072B6674" w14:textId="77777777" w:rsidR="00567B78" w:rsidRDefault="00567B78" w:rsidP="00567B78">
      <w:pPr>
        <w:rPr>
          <w:rFonts w:cstheme="minorHAnsi"/>
        </w:rPr>
      </w:pPr>
    </w:p>
    <w:p w14:paraId="27061CBA" w14:textId="77777777" w:rsidR="00567B78" w:rsidRDefault="00567B78" w:rsidP="00567B78">
      <w:pPr>
        <w:rPr>
          <w:rFonts w:cstheme="minorHAnsi"/>
        </w:rPr>
      </w:pPr>
    </w:p>
    <w:p w14:paraId="3088C1F8" w14:textId="77777777" w:rsidR="00567B78" w:rsidRDefault="00567B78" w:rsidP="00567B78">
      <w:pPr>
        <w:rPr>
          <w:rFonts w:cstheme="minorHAnsi"/>
        </w:rPr>
      </w:pPr>
    </w:p>
    <w:p w14:paraId="09861BFE" w14:textId="77777777" w:rsidR="00567B78" w:rsidRDefault="00567B78" w:rsidP="00567B78">
      <w:pPr>
        <w:rPr>
          <w:rFonts w:cstheme="minorHAnsi"/>
        </w:rPr>
      </w:pPr>
    </w:p>
    <w:p w14:paraId="78EC8B07" w14:textId="77777777" w:rsidR="00567B78" w:rsidRDefault="00567B78" w:rsidP="00567B78">
      <w:pPr>
        <w:rPr>
          <w:rFonts w:cstheme="minorHAnsi"/>
        </w:rPr>
      </w:pPr>
    </w:p>
    <w:p w14:paraId="259E8EBF" w14:textId="77777777" w:rsidR="00567B78" w:rsidRDefault="00567B78" w:rsidP="00567B78"/>
    <w:p w14:paraId="4ED6EAF6" w14:textId="77777777" w:rsidR="00026A4B" w:rsidRDefault="00026A4B" w:rsidP="00026A4B"/>
    <w:p w14:paraId="2600B456" w14:textId="77777777" w:rsidR="00026A4B" w:rsidRDefault="00026A4B" w:rsidP="00026A4B"/>
    <w:p w14:paraId="04132056" w14:textId="77777777" w:rsidR="00026A4B" w:rsidRDefault="00026A4B" w:rsidP="00026A4B"/>
    <w:bookmarkEnd w:id="0"/>
    <w:p w14:paraId="6CCC3597" w14:textId="52E8F16E" w:rsidR="00026A4B" w:rsidRDefault="00026A4B" w:rsidP="00026A4B"/>
    <w:p w14:paraId="4D82EECA" w14:textId="330F8F74" w:rsidR="00B60C05" w:rsidRDefault="00B60C05" w:rsidP="00026A4B"/>
    <w:p w14:paraId="76FF2755" w14:textId="3594F20C" w:rsidR="00B60C05" w:rsidRDefault="00B60C05" w:rsidP="00026A4B"/>
    <w:p w14:paraId="2E168E1A" w14:textId="325649D2" w:rsidR="00B60C05" w:rsidRDefault="00B60C05" w:rsidP="00026A4B"/>
    <w:p w14:paraId="335AD6FB" w14:textId="3EF61EEB" w:rsidR="00B60C05" w:rsidRDefault="00B60C05" w:rsidP="00026A4B"/>
    <w:p w14:paraId="030CFF02" w14:textId="249F96D7" w:rsidR="00B60C05" w:rsidRDefault="00B60C05" w:rsidP="00026A4B"/>
    <w:p w14:paraId="196A88E8" w14:textId="2712EBBF" w:rsidR="00B60C05" w:rsidRDefault="00B60C05" w:rsidP="00026A4B"/>
    <w:p w14:paraId="1BEAD275" w14:textId="77777777" w:rsidR="00B60C05" w:rsidRPr="00026A4B" w:rsidRDefault="00B60C05" w:rsidP="00026A4B"/>
    <w:p w14:paraId="37B877CB" w14:textId="77777777" w:rsidR="00250315" w:rsidRDefault="00250315" w:rsidP="00EE1DC0">
      <w:pPr>
        <w:pStyle w:val="Title"/>
        <w:rPr>
          <w:sz w:val="56"/>
          <w:szCs w:val="56"/>
        </w:rPr>
      </w:pPr>
    </w:p>
    <w:p w14:paraId="315FABB4" w14:textId="35B339AD" w:rsidR="00EE1DC0" w:rsidRPr="004E03E4" w:rsidRDefault="00EE1DC0" w:rsidP="00EE1DC0">
      <w:pPr>
        <w:pStyle w:val="Title"/>
        <w:rPr>
          <w:rFonts w:asciiTheme="minorHAnsi" w:hAnsiTheme="minorHAnsi"/>
          <w:sz w:val="56"/>
          <w:szCs w:val="56"/>
        </w:rPr>
      </w:pPr>
      <w:r w:rsidRPr="004E03E4">
        <w:rPr>
          <w:rFonts w:asciiTheme="minorHAnsi" w:hAnsiTheme="minorHAnsi"/>
          <w:sz w:val="56"/>
          <w:szCs w:val="56"/>
        </w:rPr>
        <w:lastRenderedPageBreak/>
        <w:t>PENGENALAN KEPADA DOCKER</w:t>
      </w:r>
    </w:p>
    <w:p w14:paraId="7596177E" w14:textId="7891A0B5" w:rsidR="00EE1DC0" w:rsidRPr="00B60C05" w:rsidRDefault="00EE1DC0" w:rsidP="00EE1DC0">
      <w:pPr>
        <w:pStyle w:val="Heading1"/>
        <w:rPr>
          <w:rFonts w:asciiTheme="minorHAnsi" w:hAnsiTheme="minorHAnsi"/>
          <w:sz w:val="28"/>
          <w:szCs w:val="28"/>
        </w:rPr>
      </w:pPr>
      <w:r w:rsidRPr="00B60C05">
        <w:rPr>
          <w:rFonts w:asciiTheme="minorHAnsi" w:hAnsiTheme="minorHAnsi"/>
          <w:sz w:val="28"/>
          <w:szCs w:val="28"/>
        </w:rPr>
        <w:t xml:space="preserve">1. </w:t>
      </w:r>
      <w:proofErr w:type="spellStart"/>
      <w:r w:rsidRPr="00B60C05">
        <w:rPr>
          <w:rFonts w:asciiTheme="minorHAnsi" w:hAnsiTheme="minorHAnsi"/>
          <w:sz w:val="28"/>
          <w:szCs w:val="28"/>
        </w:rPr>
        <w:t>Apakah</w:t>
      </w:r>
      <w:proofErr w:type="spellEnd"/>
      <w:r w:rsidRPr="00B60C05">
        <w:rPr>
          <w:rFonts w:asciiTheme="minorHAnsi" w:hAnsiTheme="minorHAnsi"/>
          <w:sz w:val="28"/>
          <w:szCs w:val="28"/>
        </w:rPr>
        <w:t xml:space="preserve"> Itu Docker?</w:t>
      </w:r>
    </w:p>
    <w:p w14:paraId="05CF420F" w14:textId="77777777" w:rsidR="008D0831" w:rsidRPr="008D0831" w:rsidRDefault="008D0831" w:rsidP="008D0831"/>
    <w:p w14:paraId="64B25B75" w14:textId="77777777" w:rsidR="00EE1DC0" w:rsidRPr="00B60C05" w:rsidRDefault="00EE1DC0" w:rsidP="008D0831">
      <w:pPr>
        <w:jc w:val="both"/>
        <w:rPr>
          <w:rFonts w:asciiTheme="minorHAnsi" w:hAnsiTheme="minorHAnsi"/>
        </w:rPr>
      </w:pPr>
      <w:r w:rsidRPr="00B60C05">
        <w:rPr>
          <w:rFonts w:asciiTheme="minorHAnsi" w:hAnsiTheme="minorHAnsi"/>
        </w:rPr>
        <w:t xml:space="preserve">Docker </w:t>
      </w:r>
      <w:proofErr w:type="spellStart"/>
      <w:r w:rsidRPr="00B60C05">
        <w:rPr>
          <w:rFonts w:asciiTheme="minorHAnsi" w:hAnsiTheme="minorHAnsi"/>
        </w:rPr>
        <w:t>ialah</w:t>
      </w:r>
      <w:proofErr w:type="spellEnd"/>
      <w:r w:rsidRPr="00B60C05">
        <w:rPr>
          <w:rFonts w:asciiTheme="minorHAnsi" w:hAnsiTheme="minorHAnsi"/>
        </w:rPr>
        <w:t xml:space="preserve"> platform </w:t>
      </w:r>
      <w:proofErr w:type="spellStart"/>
      <w:r w:rsidRPr="00B60C05">
        <w:rPr>
          <w:rFonts w:asciiTheme="minorHAnsi" w:hAnsiTheme="minorHAnsi"/>
        </w:rPr>
        <w:t>sumber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terbuka</w:t>
      </w:r>
      <w:proofErr w:type="spellEnd"/>
      <w:r w:rsidRPr="00B60C05">
        <w:rPr>
          <w:rFonts w:asciiTheme="minorHAnsi" w:hAnsiTheme="minorHAnsi"/>
        </w:rPr>
        <w:t xml:space="preserve"> yang </w:t>
      </w:r>
      <w:proofErr w:type="spellStart"/>
      <w:r w:rsidRPr="00B60C05">
        <w:rPr>
          <w:rFonts w:asciiTheme="minorHAnsi" w:hAnsiTheme="minorHAnsi"/>
        </w:rPr>
        <w:t>digunakan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untuk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membangunkan</w:t>
      </w:r>
      <w:proofErr w:type="spellEnd"/>
      <w:r w:rsidRPr="00B60C05">
        <w:rPr>
          <w:rFonts w:asciiTheme="minorHAnsi" w:hAnsiTheme="minorHAnsi"/>
        </w:rPr>
        <w:t xml:space="preserve">, </w:t>
      </w:r>
      <w:proofErr w:type="spellStart"/>
      <w:r w:rsidRPr="00B60C05">
        <w:rPr>
          <w:rFonts w:asciiTheme="minorHAnsi" w:hAnsiTheme="minorHAnsi"/>
        </w:rPr>
        <w:t>menghantar</w:t>
      </w:r>
      <w:proofErr w:type="spellEnd"/>
      <w:r w:rsidRPr="00B60C05">
        <w:rPr>
          <w:rFonts w:asciiTheme="minorHAnsi" w:hAnsiTheme="minorHAnsi"/>
        </w:rPr>
        <w:t xml:space="preserve">, dan </w:t>
      </w:r>
      <w:proofErr w:type="spellStart"/>
      <w:r w:rsidRPr="00B60C05">
        <w:rPr>
          <w:rFonts w:asciiTheme="minorHAnsi" w:hAnsiTheme="minorHAnsi"/>
        </w:rPr>
        <w:t>menjalankan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aplikasi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dalam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persekitaran</w:t>
      </w:r>
      <w:proofErr w:type="spellEnd"/>
      <w:r w:rsidRPr="00B60C05">
        <w:rPr>
          <w:rFonts w:asciiTheme="minorHAnsi" w:hAnsiTheme="minorHAnsi"/>
        </w:rPr>
        <w:t xml:space="preserve"> yang </w:t>
      </w:r>
      <w:proofErr w:type="spellStart"/>
      <w:r w:rsidRPr="00B60C05">
        <w:rPr>
          <w:rFonts w:asciiTheme="minorHAnsi" w:hAnsiTheme="minorHAnsi"/>
        </w:rPr>
        <w:t>dikenali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sebagai</w:t>
      </w:r>
      <w:proofErr w:type="spellEnd"/>
      <w:r w:rsidRPr="00B60C05">
        <w:rPr>
          <w:rFonts w:asciiTheme="minorHAnsi" w:hAnsiTheme="minorHAnsi"/>
        </w:rPr>
        <w:t xml:space="preserve"> container. </w:t>
      </w:r>
      <w:proofErr w:type="spellStart"/>
      <w:r w:rsidRPr="00B60C05">
        <w:rPr>
          <w:rFonts w:asciiTheme="minorHAnsi" w:hAnsiTheme="minorHAnsi"/>
        </w:rPr>
        <w:t>Ia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membolehkan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pembangun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untuk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membungkus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aplikasi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bersama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semua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kebergantungannya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supaya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ia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boleh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berjalan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secara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konsisten</w:t>
      </w:r>
      <w:proofErr w:type="spellEnd"/>
      <w:r w:rsidRPr="00B60C05">
        <w:rPr>
          <w:rFonts w:asciiTheme="minorHAnsi" w:hAnsiTheme="minorHAnsi"/>
        </w:rPr>
        <w:t xml:space="preserve"> di mana-mana </w:t>
      </w:r>
      <w:proofErr w:type="spellStart"/>
      <w:r w:rsidRPr="00B60C05">
        <w:rPr>
          <w:rFonts w:asciiTheme="minorHAnsi" w:hAnsiTheme="minorHAnsi"/>
        </w:rPr>
        <w:t>sahaja</w:t>
      </w:r>
      <w:proofErr w:type="spellEnd"/>
      <w:r w:rsidRPr="00B60C05">
        <w:rPr>
          <w:rFonts w:asciiTheme="minorHAnsi" w:hAnsiTheme="minorHAnsi"/>
        </w:rPr>
        <w:t xml:space="preserve"> – </w:t>
      </w:r>
      <w:proofErr w:type="spellStart"/>
      <w:r w:rsidRPr="00B60C05">
        <w:rPr>
          <w:rFonts w:asciiTheme="minorHAnsi" w:hAnsiTheme="minorHAnsi"/>
        </w:rPr>
        <w:t>dari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komputer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pembangunan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ke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pelayan</w:t>
      </w:r>
      <w:proofErr w:type="spellEnd"/>
      <w:r w:rsidRPr="00B60C05">
        <w:rPr>
          <w:rFonts w:asciiTheme="minorHAnsi" w:hAnsiTheme="minorHAnsi"/>
        </w:rPr>
        <w:t xml:space="preserve"> </w:t>
      </w:r>
      <w:proofErr w:type="spellStart"/>
      <w:r w:rsidRPr="00B60C05">
        <w:rPr>
          <w:rFonts w:asciiTheme="minorHAnsi" w:hAnsiTheme="minorHAnsi"/>
        </w:rPr>
        <w:t>pengeluaran</w:t>
      </w:r>
      <w:proofErr w:type="spellEnd"/>
      <w:r w:rsidRPr="00B60C05">
        <w:rPr>
          <w:rFonts w:asciiTheme="minorHAnsi" w:hAnsiTheme="minorHAnsi"/>
        </w:rPr>
        <w:t>.</w:t>
      </w:r>
    </w:p>
    <w:p w14:paraId="1DBFEF2D" w14:textId="34432D81" w:rsidR="00EE1DC0" w:rsidRPr="00B60C05" w:rsidRDefault="00EE1DC0" w:rsidP="00A452CB">
      <w:pPr>
        <w:pStyle w:val="Heading1"/>
        <w:rPr>
          <w:rFonts w:asciiTheme="minorHAnsi" w:hAnsiTheme="minorHAnsi"/>
          <w:sz w:val="28"/>
          <w:szCs w:val="28"/>
        </w:rPr>
      </w:pPr>
      <w:r w:rsidRPr="00B60C05">
        <w:rPr>
          <w:rFonts w:asciiTheme="minorHAnsi" w:hAnsiTheme="minorHAnsi"/>
          <w:sz w:val="28"/>
          <w:szCs w:val="28"/>
        </w:rPr>
        <w:t xml:space="preserve">2. </w:t>
      </w:r>
      <w:proofErr w:type="spellStart"/>
      <w:r w:rsidRPr="00B60C05">
        <w:rPr>
          <w:rFonts w:asciiTheme="minorHAnsi" w:hAnsiTheme="minorHAnsi"/>
          <w:sz w:val="28"/>
          <w:szCs w:val="28"/>
        </w:rPr>
        <w:t>Konsep</w:t>
      </w:r>
      <w:proofErr w:type="spellEnd"/>
      <w:r w:rsidRPr="00B60C05">
        <w:rPr>
          <w:rFonts w:asciiTheme="minorHAnsi" w:hAnsiTheme="minorHAnsi"/>
          <w:sz w:val="28"/>
          <w:szCs w:val="28"/>
        </w:rPr>
        <w:t xml:space="preserve"> Asas Docker</w:t>
      </w:r>
    </w:p>
    <w:p w14:paraId="10357E7D" w14:textId="6F4245F8" w:rsidR="00A452CB" w:rsidRDefault="00A452CB" w:rsidP="00A452CB"/>
    <w:tbl>
      <w:tblPr>
        <w:tblW w:w="55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8289"/>
      </w:tblGrid>
      <w:tr w:rsidR="000C76B5" w:rsidRPr="00526879" w14:paraId="6C2D12F3" w14:textId="77777777" w:rsidTr="000C76B5">
        <w:trPr>
          <w:trHeight w:val="153"/>
        </w:trPr>
        <w:tc>
          <w:tcPr>
            <w:tcW w:w="642" w:type="pct"/>
            <w:shd w:val="clear" w:color="auto" w:fill="auto"/>
            <w:vAlign w:val="center"/>
            <w:hideMark/>
          </w:tcPr>
          <w:p w14:paraId="18963B26" w14:textId="77777777" w:rsidR="00526879" w:rsidRPr="00526879" w:rsidRDefault="00526879" w:rsidP="0052687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Istilah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5667EE48" w14:textId="0B7331BC" w:rsidR="00526879" w:rsidRPr="00526879" w:rsidRDefault="00526879" w:rsidP="00526879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Maksud</w:t>
            </w:r>
          </w:p>
        </w:tc>
      </w:tr>
      <w:tr w:rsidR="000C76B5" w:rsidRPr="00526879" w14:paraId="5A858285" w14:textId="77777777" w:rsidTr="000C76B5">
        <w:trPr>
          <w:trHeight w:val="891"/>
        </w:trPr>
        <w:tc>
          <w:tcPr>
            <w:tcW w:w="642" w:type="pct"/>
            <w:shd w:val="clear" w:color="auto" w:fill="auto"/>
            <w:vAlign w:val="center"/>
            <w:hideMark/>
          </w:tcPr>
          <w:p w14:paraId="183CE978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Image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73D5575D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Imej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templat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baca-sahaja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(read-only)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mengandungi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semua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keperluan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menjalankan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sesuatu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aplikasi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seperti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kod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,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pustaka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dan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konfigurasi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0C76B5" w:rsidRPr="00526879" w14:paraId="41C30769" w14:textId="77777777" w:rsidTr="000C76B5">
        <w:trPr>
          <w:trHeight w:val="773"/>
        </w:trPr>
        <w:tc>
          <w:tcPr>
            <w:tcW w:w="642" w:type="pct"/>
            <w:shd w:val="clear" w:color="auto" w:fill="auto"/>
            <w:vAlign w:val="center"/>
            <w:hideMark/>
          </w:tcPr>
          <w:p w14:paraId="4EED0C58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Container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76FF789D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Kontena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satu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salinan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aktif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(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instans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)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daripada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imej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sedang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dijalankan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.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menyediakan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persekitaran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terasing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aplikasi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0C76B5" w:rsidRPr="00526879" w14:paraId="00264935" w14:textId="77777777" w:rsidTr="000C76B5">
        <w:trPr>
          <w:trHeight w:val="735"/>
        </w:trPr>
        <w:tc>
          <w:tcPr>
            <w:tcW w:w="642" w:type="pct"/>
            <w:shd w:val="clear" w:color="auto" w:fill="auto"/>
            <w:vAlign w:val="center"/>
            <w:hideMark/>
          </w:tcPr>
          <w:p w14:paraId="72002208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Volume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0A267369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Volum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storan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kekal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digunakan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oleh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kontena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menyimpan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data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walaupun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selepas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kontena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dimatikan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atau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dipadam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0C76B5" w:rsidRPr="00526879" w14:paraId="5C934560" w14:textId="77777777" w:rsidTr="000C76B5">
        <w:trPr>
          <w:trHeight w:val="813"/>
        </w:trPr>
        <w:tc>
          <w:tcPr>
            <w:tcW w:w="642" w:type="pct"/>
            <w:shd w:val="clear" w:color="auto" w:fill="auto"/>
            <w:vAlign w:val="center"/>
            <w:hideMark/>
          </w:tcPr>
          <w:p w14:paraId="57D3235C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proofErr w:type="spellStart"/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Dockerfile</w:t>
            </w:r>
            <w:proofErr w:type="spellEnd"/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5A006799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Dockerfile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fail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skrip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mengandungi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arahan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membina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imej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Docker.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menentukan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langkah-langkah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pemasangan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persekitaran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aplikasi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0C76B5" w:rsidRPr="00526879" w14:paraId="05E0DB03" w14:textId="77777777" w:rsidTr="000C76B5">
        <w:trPr>
          <w:trHeight w:val="696"/>
        </w:trPr>
        <w:tc>
          <w:tcPr>
            <w:tcW w:w="642" w:type="pct"/>
            <w:shd w:val="clear" w:color="auto" w:fill="auto"/>
            <w:vAlign w:val="center"/>
            <w:hideMark/>
          </w:tcPr>
          <w:p w14:paraId="18D96A31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Docker Hub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67CB8602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r w:rsidRPr="00526879">
              <w:rPr>
                <w:rFonts w:asciiTheme="minorHAnsi" w:hAnsiTheme="minorHAnsi" w:cs="Calibri"/>
                <w:color w:val="000000"/>
              </w:rPr>
              <w:t xml:space="preserve">Docker Hub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repositori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awan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memuat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naik,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menyimpan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dan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berkongsi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imej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Docker.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seperti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"GitHub"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imej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0C76B5" w:rsidRPr="00526879" w14:paraId="34C89BDF" w14:textId="77777777" w:rsidTr="000C76B5">
        <w:trPr>
          <w:trHeight w:val="840"/>
        </w:trPr>
        <w:tc>
          <w:tcPr>
            <w:tcW w:w="642" w:type="pct"/>
            <w:shd w:val="clear" w:color="auto" w:fill="auto"/>
            <w:vAlign w:val="center"/>
            <w:hideMark/>
          </w:tcPr>
          <w:p w14:paraId="1E3EC53A" w14:textId="77777777" w:rsidR="00526879" w:rsidRPr="00526879" w:rsidRDefault="00526879" w:rsidP="00526879">
            <w:pPr>
              <w:rPr>
                <w:rFonts w:asciiTheme="minorHAnsi" w:hAnsiTheme="minorHAnsi" w:cs="Calibri"/>
                <w:b/>
                <w:bCs/>
                <w:color w:val="000000"/>
              </w:rPr>
            </w:pPr>
            <w:r w:rsidRPr="00526879">
              <w:rPr>
                <w:rFonts w:asciiTheme="minorHAnsi" w:hAnsiTheme="minorHAnsi" w:cs="Calibri"/>
                <w:b/>
                <w:bCs/>
                <w:color w:val="000000"/>
              </w:rPr>
              <w:t>Docker Compose</w:t>
            </w:r>
          </w:p>
        </w:tc>
        <w:tc>
          <w:tcPr>
            <w:tcW w:w="4358" w:type="pct"/>
            <w:shd w:val="clear" w:color="auto" w:fill="auto"/>
            <w:vAlign w:val="center"/>
            <w:hideMark/>
          </w:tcPr>
          <w:p w14:paraId="69211251" w14:textId="77777777" w:rsidR="00526879" w:rsidRPr="00526879" w:rsidRDefault="00526879" w:rsidP="00526879">
            <w:pPr>
              <w:rPr>
                <w:rFonts w:asciiTheme="minorHAnsi" w:hAnsiTheme="minorHAnsi" w:cs="Calibri"/>
                <w:color w:val="000000"/>
              </w:rPr>
            </w:pPr>
            <w:r w:rsidRPr="00526879">
              <w:rPr>
                <w:rFonts w:asciiTheme="minorHAnsi" w:hAnsiTheme="minorHAnsi" w:cs="Calibri"/>
                <w:color w:val="000000"/>
              </w:rPr>
              <w:t xml:space="preserve">Docker Compose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ialah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alat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untuk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mentakrif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dan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mengurus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aplikasi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yang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menggunakan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lebih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dari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satu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kontena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,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dengan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fail 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konfigurasi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 xml:space="preserve"> docker-</w:t>
            </w:r>
            <w:proofErr w:type="spellStart"/>
            <w:r w:rsidRPr="00526879">
              <w:rPr>
                <w:rFonts w:asciiTheme="minorHAnsi" w:hAnsiTheme="minorHAnsi" w:cs="Calibri"/>
                <w:color w:val="000000"/>
              </w:rPr>
              <w:t>compose.yml</w:t>
            </w:r>
            <w:proofErr w:type="spellEnd"/>
            <w:r w:rsidRPr="00526879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</w:tbl>
    <w:p w14:paraId="26D4965B" w14:textId="03CDCCA5" w:rsidR="00BA3133" w:rsidRDefault="00BA3133" w:rsidP="00A452CB"/>
    <w:p w14:paraId="0930775D" w14:textId="235FDEB6" w:rsidR="000E0DD0" w:rsidRDefault="000E0DD0" w:rsidP="00A452CB"/>
    <w:p w14:paraId="2FEFC13D" w14:textId="1BD501D3" w:rsidR="000E0DD0" w:rsidRDefault="000E0DD0" w:rsidP="00A452CB"/>
    <w:p w14:paraId="55B3CC20" w14:textId="3AD86756" w:rsidR="000E0DD0" w:rsidRDefault="000E0DD0" w:rsidP="00A452CB"/>
    <w:p w14:paraId="1B0117C0" w14:textId="77777777" w:rsidR="00250315" w:rsidRDefault="00250315" w:rsidP="00A452CB"/>
    <w:p w14:paraId="4B457E78" w14:textId="60D04FA7" w:rsidR="000E0DD0" w:rsidRDefault="000E0DD0" w:rsidP="00A452CB"/>
    <w:p w14:paraId="328C9BC0" w14:textId="573FE5AC" w:rsidR="00B60C05" w:rsidRDefault="00B60C05" w:rsidP="00A452CB"/>
    <w:p w14:paraId="495AD7EB" w14:textId="3D1A2372" w:rsidR="00B60C05" w:rsidRDefault="00B60C05" w:rsidP="00A452CB"/>
    <w:p w14:paraId="2ECE946C" w14:textId="4620BC11" w:rsidR="00B60C05" w:rsidRDefault="00B60C05" w:rsidP="00A452CB"/>
    <w:p w14:paraId="70DBA0EE" w14:textId="77777777" w:rsidR="00B60C05" w:rsidRPr="00A452CB" w:rsidRDefault="00B60C05" w:rsidP="00A452CB"/>
    <w:p w14:paraId="01734310" w14:textId="0B7B6CC3" w:rsidR="00EE1DC0" w:rsidRPr="00B60C05" w:rsidRDefault="00EE1DC0" w:rsidP="00EE1DC0">
      <w:pPr>
        <w:pStyle w:val="Heading1"/>
        <w:rPr>
          <w:rFonts w:asciiTheme="minorHAnsi" w:hAnsiTheme="minorHAnsi"/>
          <w:sz w:val="28"/>
          <w:szCs w:val="28"/>
        </w:rPr>
      </w:pPr>
      <w:r w:rsidRPr="00B60C05">
        <w:rPr>
          <w:rFonts w:asciiTheme="minorHAnsi" w:hAnsiTheme="minorHAnsi"/>
          <w:sz w:val="28"/>
          <w:szCs w:val="28"/>
        </w:rPr>
        <w:lastRenderedPageBreak/>
        <w:t xml:space="preserve">3. </w:t>
      </w:r>
      <w:proofErr w:type="spellStart"/>
      <w:r w:rsidRPr="00B60C05">
        <w:rPr>
          <w:rFonts w:asciiTheme="minorHAnsi" w:hAnsiTheme="minorHAnsi"/>
          <w:sz w:val="28"/>
          <w:szCs w:val="28"/>
        </w:rPr>
        <w:t>Kelebihan</w:t>
      </w:r>
      <w:proofErr w:type="spellEnd"/>
      <w:r w:rsidRPr="00B60C05">
        <w:rPr>
          <w:rFonts w:asciiTheme="minorHAnsi" w:hAnsiTheme="minorHAnsi"/>
          <w:sz w:val="28"/>
          <w:szCs w:val="28"/>
        </w:rPr>
        <w:t xml:space="preserve"> Docker</w:t>
      </w:r>
    </w:p>
    <w:p w14:paraId="190832E2" w14:textId="77777777" w:rsidR="00850C16" w:rsidRPr="00850C16" w:rsidRDefault="00850C16" w:rsidP="00850C16"/>
    <w:tbl>
      <w:tblPr>
        <w:tblW w:w="5000" w:type="pct"/>
        <w:tblLook w:val="04A0" w:firstRow="1" w:lastRow="0" w:firstColumn="1" w:lastColumn="0" w:noHBand="0" w:noVBand="1"/>
      </w:tblPr>
      <w:tblGrid>
        <w:gridCol w:w="1966"/>
        <w:gridCol w:w="3077"/>
        <w:gridCol w:w="3577"/>
      </w:tblGrid>
      <w:tr w:rsidR="00850C16" w:rsidRPr="00850C16" w14:paraId="260EA4F6" w14:textId="77777777" w:rsidTr="00850C16">
        <w:trPr>
          <w:trHeight w:val="330"/>
        </w:trPr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C5C2D" w14:textId="77777777" w:rsidR="00850C16" w:rsidRPr="00850C16" w:rsidRDefault="00850C16" w:rsidP="00850C1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Kelebihan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Docker</w:t>
            </w:r>
          </w:p>
        </w:tc>
        <w:tc>
          <w:tcPr>
            <w:tcW w:w="1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8D80E" w14:textId="77777777" w:rsidR="00850C16" w:rsidRPr="00850C16" w:rsidRDefault="00850C16" w:rsidP="00850C1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Penjelasan</w:t>
            </w:r>
            <w:proofErr w:type="spellEnd"/>
          </w:p>
        </w:tc>
        <w:tc>
          <w:tcPr>
            <w:tcW w:w="2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56348" w14:textId="77777777" w:rsidR="00850C16" w:rsidRPr="00850C16" w:rsidRDefault="00850C16" w:rsidP="00850C1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Contoh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Penggunaan</w:t>
            </w:r>
            <w:proofErr w:type="spellEnd"/>
          </w:p>
        </w:tc>
      </w:tr>
      <w:tr w:rsidR="00850C16" w:rsidRPr="00850C16" w14:paraId="4B8D55F5" w14:textId="77777777" w:rsidTr="00850C16">
        <w:trPr>
          <w:trHeight w:val="645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B491C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Konsistensi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Persekitaran</w:t>
            </w:r>
            <w:proofErr w:type="spellEnd"/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0858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Docker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memastikan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berjalan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sama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di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semua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tempat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(laptop, server, cloud) kerana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persekitaran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terasing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0258C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Seorang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pembangun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membina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web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menggunakan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Docker,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itu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berjalan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sama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di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semua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server.</w:t>
            </w:r>
          </w:p>
        </w:tc>
      </w:tr>
      <w:tr w:rsidR="00850C16" w:rsidRPr="00850C16" w14:paraId="1BEBC9FC" w14:textId="77777777" w:rsidTr="00850C16">
        <w:trPr>
          <w:trHeight w:val="645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779A4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Pengurusan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Pergantungan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(Dependencies)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22FB0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Semua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keperluan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(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pustaka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versi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perisian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)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dimasukkan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imej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C6C19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Python yang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perlukan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versi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tertentu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numpy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tidak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terganggu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oleh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utama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850C16" w:rsidRPr="00850C16" w14:paraId="3A4D43A6" w14:textId="77777777" w:rsidTr="00850C16">
        <w:trPr>
          <w:trHeight w:val="645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0864A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Mudah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untuk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Ujian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dan Deploy (CI/CD)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C9222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Docker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memudahkan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automasi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ujian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penghantaran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(deployment)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melalui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pipeline CI/CD.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F069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GitLab CI/CD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digunakan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uji dan deploy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ke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production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menggunakan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 container.</w:t>
            </w:r>
          </w:p>
        </w:tc>
      </w:tr>
      <w:tr w:rsidR="00850C16" w:rsidRPr="00850C16" w14:paraId="3B556D1A" w14:textId="77777777" w:rsidTr="00850C16">
        <w:trPr>
          <w:trHeight w:val="645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8FAE4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Skalabiliti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dan Microservices</w:t>
            </w:r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DD086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Menyokong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seni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bina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microservices –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setiap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servis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berasingan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mudah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diurus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diskalakan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57A65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Satu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e-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dagang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mempunyai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servis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pembayaran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inventori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pengguna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—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setiap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satu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berasingan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850C16" w:rsidRPr="00850C16" w14:paraId="48E96247" w14:textId="77777777" w:rsidTr="00850C16">
        <w:trPr>
          <w:trHeight w:val="330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75450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Penggunaan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Sumber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Yang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Efisien</w:t>
            </w:r>
            <w:proofErr w:type="spellEnd"/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A610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Lebih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ringan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pantas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berbanding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VM (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mesin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maya) kerana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kongsi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kernel OS.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9D6F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Server yang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kecil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boleh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jalankan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banyak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serentak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menggunakan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Docker,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tanpa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perlukan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VM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besar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850C16" w:rsidRPr="00850C16" w14:paraId="559675AC" w14:textId="77777777" w:rsidTr="00850C16">
        <w:trPr>
          <w:trHeight w:val="645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C2AD0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Portable dan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Mudah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Diedarkan</w:t>
            </w:r>
            <w:proofErr w:type="spellEnd"/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3526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Imej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boleh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dihantar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ke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sesiapa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atau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mana-mana server/cloud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tanpa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ubah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suai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konfigurasi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D9915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Pembangun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hantar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fail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imej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Docker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kepada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rakan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sekerja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dan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ia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terus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boleh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dijalankan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850C16" w:rsidRPr="00850C16" w14:paraId="7CC60802" w14:textId="77777777" w:rsidTr="00850C16">
        <w:trPr>
          <w:trHeight w:val="330"/>
        </w:trPr>
        <w:tc>
          <w:tcPr>
            <w:tcW w:w="7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D266C" w14:textId="77777777" w:rsidR="00850C16" w:rsidRPr="00850C16" w:rsidRDefault="00850C16" w:rsidP="00850C1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Pemulihan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&amp;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Isolasi</w:t>
            </w:r>
            <w:proofErr w:type="spellEnd"/>
            <w:r w:rsidRPr="00850C16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b/>
                <w:bCs/>
                <w:color w:val="000000"/>
              </w:rPr>
              <w:t>Aplikasi</w:t>
            </w:r>
            <w:proofErr w:type="spellEnd"/>
          </w:p>
        </w:tc>
        <w:tc>
          <w:tcPr>
            <w:tcW w:w="1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7B608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850C16">
              <w:rPr>
                <w:rFonts w:asciiTheme="minorHAnsi" w:hAnsiTheme="minorHAnsi"/>
                <w:color w:val="000000"/>
              </w:rPr>
              <w:t>Masalah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satu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tidak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jejaskan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utama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atau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lain.</w:t>
            </w:r>
          </w:p>
        </w:tc>
        <w:tc>
          <w:tcPr>
            <w:tcW w:w="2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F1E9B" w14:textId="77777777" w:rsidR="00850C16" w:rsidRPr="00850C16" w:rsidRDefault="00850C16" w:rsidP="00850C16">
            <w:pPr>
              <w:rPr>
                <w:rFonts w:asciiTheme="minorHAnsi" w:hAnsiTheme="minorHAnsi"/>
                <w:color w:val="000000"/>
              </w:rPr>
            </w:pPr>
            <w:r w:rsidRPr="00850C16">
              <w:rPr>
                <w:rFonts w:asciiTheme="minorHAnsi" w:hAnsiTheme="minorHAnsi"/>
                <w:color w:val="000000"/>
              </w:rPr>
              <w:t xml:space="preserve">Jika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servis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MySQL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satu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rosak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servis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lain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seperti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backend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tetap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850C16">
              <w:rPr>
                <w:rFonts w:asciiTheme="minorHAnsi" w:hAnsiTheme="minorHAnsi"/>
                <w:color w:val="000000"/>
              </w:rPr>
              <w:t>berfungsi</w:t>
            </w:r>
            <w:proofErr w:type="spellEnd"/>
            <w:r w:rsidRPr="00850C16">
              <w:rPr>
                <w:rFonts w:asciiTheme="minorHAnsi" w:hAnsiTheme="minorHAnsi"/>
                <w:color w:val="000000"/>
              </w:rPr>
              <w:t>.</w:t>
            </w:r>
          </w:p>
        </w:tc>
      </w:tr>
    </w:tbl>
    <w:p w14:paraId="45972AF9" w14:textId="7B25E820" w:rsidR="00C542A5" w:rsidRDefault="00C542A5" w:rsidP="00C542A5"/>
    <w:p w14:paraId="78471A0B" w14:textId="5ABF131A" w:rsidR="008D0831" w:rsidRDefault="008D0831" w:rsidP="00C542A5"/>
    <w:p w14:paraId="6F4CB711" w14:textId="6D17F338" w:rsidR="008D0831" w:rsidRDefault="008D0831" w:rsidP="00C542A5"/>
    <w:p w14:paraId="4ADAA8D9" w14:textId="3DB7BC72" w:rsidR="008D0831" w:rsidRDefault="008D0831" w:rsidP="00C542A5"/>
    <w:p w14:paraId="4CC53628" w14:textId="44BB8714" w:rsidR="00B60C05" w:rsidRDefault="00B60C05" w:rsidP="00C542A5"/>
    <w:p w14:paraId="6939EF57" w14:textId="6E9FDE14" w:rsidR="00B60C05" w:rsidRDefault="00B60C05" w:rsidP="00C542A5"/>
    <w:p w14:paraId="0617A0AD" w14:textId="77777777" w:rsidR="00B60C05" w:rsidRPr="00C542A5" w:rsidRDefault="00B60C05" w:rsidP="00C542A5"/>
    <w:p w14:paraId="269ECA4A" w14:textId="4C5E318F" w:rsidR="00EE1DC0" w:rsidRPr="00B60C05" w:rsidRDefault="00EE1DC0" w:rsidP="00EE1DC0">
      <w:pPr>
        <w:pStyle w:val="Heading1"/>
        <w:rPr>
          <w:rFonts w:asciiTheme="minorHAnsi" w:hAnsiTheme="minorHAnsi"/>
          <w:sz w:val="28"/>
          <w:szCs w:val="28"/>
        </w:rPr>
      </w:pPr>
      <w:r w:rsidRPr="00B60C05">
        <w:rPr>
          <w:rFonts w:asciiTheme="minorHAnsi" w:hAnsiTheme="minorHAnsi"/>
          <w:sz w:val="28"/>
          <w:szCs w:val="28"/>
        </w:rPr>
        <w:lastRenderedPageBreak/>
        <w:t xml:space="preserve">4. </w:t>
      </w:r>
      <w:proofErr w:type="spellStart"/>
      <w:r w:rsidRPr="00B60C05">
        <w:rPr>
          <w:rFonts w:asciiTheme="minorHAnsi" w:hAnsiTheme="minorHAnsi"/>
          <w:sz w:val="28"/>
          <w:szCs w:val="28"/>
        </w:rPr>
        <w:t>Perbandingan</w:t>
      </w:r>
      <w:proofErr w:type="spellEnd"/>
      <w:r w:rsidRPr="00B60C05">
        <w:rPr>
          <w:rFonts w:asciiTheme="minorHAnsi" w:hAnsiTheme="minorHAnsi"/>
          <w:sz w:val="28"/>
          <w:szCs w:val="28"/>
        </w:rPr>
        <w:t xml:space="preserve"> Docker vs Virtual Machine (VM)</w:t>
      </w:r>
    </w:p>
    <w:p w14:paraId="54A01A7B" w14:textId="77777777" w:rsidR="008967F8" w:rsidRPr="008967F8" w:rsidRDefault="008967F8" w:rsidP="008967F8"/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2761"/>
        <w:gridCol w:w="4362"/>
      </w:tblGrid>
      <w:tr w:rsidR="0007136E" w:rsidRPr="0007136E" w14:paraId="216FB2A4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53F95418" w14:textId="77777777" w:rsidR="000D3D2E" w:rsidRPr="004E03E4" w:rsidRDefault="000D3D2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Aspek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1F1BFD14" w14:textId="77777777" w:rsidR="000D3D2E" w:rsidRPr="004E03E4" w:rsidRDefault="000D3D2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</w:rPr>
              <w:t>Docker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0FC8B25F" w14:textId="77777777" w:rsidR="000D3D2E" w:rsidRPr="004E03E4" w:rsidRDefault="000D3D2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</w:rPr>
              <w:t>Virtual Machine (VM)</w:t>
            </w:r>
          </w:p>
        </w:tc>
      </w:tr>
      <w:tr w:rsidR="0007136E" w:rsidRPr="0007136E" w14:paraId="4E3A99A6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55250608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Definisi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0865538D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Platform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ringan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yang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berkongsi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kernel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dengan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host OS.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3242F841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Mesin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maya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lengkap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dengan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operasi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tersendiri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yang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berjalan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di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atas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hypervisor.</w:t>
            </w:r>
          </w:p>
        </w:tc>
      </w:tr>
      <w:tr w:rsidR="0007136E" w:rsidRPr="0007136E" w14:paraId="1A806807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39254C72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Isolasi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66F294C4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Terasing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antara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tetapi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berkongsi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kernel host.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03421DDD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Sangat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terasing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setiap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VM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ada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OS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sendiri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tidak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berkongsi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kernel.</w:t>
            </w:r>
          </w:p>
        </w:tc>
      </w:tr>
      <w:tr w:rsidR="0007136E" w:rsidRPr="0007136E" w14:paraId="3D28C1A5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4B23859F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Kelajuan</w:t>
            </w:r>
            <w:proofErr w:type="spellEnd"/>
            <w:r w:rsidRPr="004E03E4">
              <w:rPr>
                <w:rFonts w:asciiTheme="minorHAnsi" w:hAnsiTheme="minorHAnsi"/>
                <w:b/>
                <w:bCs/>
                <w:color w:val="000000"/>
              </w:rPr>
              <w:t xml:space="preserve"> Boot</w:t>
            </w:r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2CCA14A2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Sangat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pantas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(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beberapa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saat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).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5F864598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Perlahan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perlu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masa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boot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keseluruhan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operasi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(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beberapa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minit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).</w:t>
            </w:r>
          </w:p>
        </w:tc>
      </w:tr>
      <w:tr w:rsidR="0007136E" w:rsidRPr="0007136E" w14:paraId="0240B2B3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5F99A038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Penggunaan</w:t>
            </w:r>
            <w:proofErr w:type="spellEnd"/>
            <w:r w:rsidRPr="004E03E4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Sumber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23A476E9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Ringan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hanya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dependensi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77729811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Berat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setiap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VM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perlukan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RAM, CPU dan storage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OS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penuh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07136E" w:rsidRPr="0007136E" w14:paraId="454F8A55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07142D82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</w:rPr>
              <w:t>Saiz Fail (Image)</w:t>
            </w:r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2C229BB6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>Kecil (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ratusan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MB).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46BC6A87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>Besar (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beberapa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GB).</w:t>
            </w:r>
          </w:p>
        </w:tc>
      </w:tr>
      <w:tr w:rsidR="0007136E" w:rsidRPr="0007136E" w14:paraId="216058CD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177AB367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</w:rPr>
              <w:t>Deploy &amp; Scalability</w:t>
            </w:r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594125B2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Sangat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mudah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pantas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deploy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skalakan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33500F1B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Lebih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kompleks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perlahan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deploy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klonkan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</w:tr>
      <w:tr w:rsidR="0007136E" w:rsidRPr="0007136E" w14:paraId="28A926F6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083B69B9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Contoh</w:t>
            </w:r>
            <w:proofErr w:type="spellEnd"/>
            <w:r w:rsidRPr="004E03E4">
              <w:rPr>
                <w:rFonts w:asciiTheme="minorHAnsi" w:hAnsiTheme="minorHAnsi"/>
                <w:b/>
                <w:bCs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Penggunaan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6A5388FD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aplikasi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web, microservices, CI/CD pipeline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21BB4740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operasi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Ubuntu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Windows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menggunakan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VirtualBox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atau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VMware.</w:t>
            </w:r>
          </w:p>
        </w:tc>
      </w:tr>
      <w:tr w:rsidR="0007136E" w:rsidRPr="0007136E" w14:paraId="52E1404A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7C48747E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Keselamatan</w:t>
            </w:r>
            <w:proofErr w:type="spellEnd"/>
            <w:r w:rsidRPr="004E03E4">
              <w:rPr>
                <w:rFonts w:asciiTheme="minorHAnsi" w:hAnsiTheme="minorHAnsi"/>
                <w:b/>
                <w:bCs/>
                <w:color w:val="000000"/>
              </w:rPr>
              <w:t xml:space="preserve"> (Security)</w:t>
            </w:r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02AA10C5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Baik,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tetapi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kongsi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kernel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perlu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konfigurasi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tambahan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keselamatan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515206F2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Sangat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baik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–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isolasi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penuh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serangan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VM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sukar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menjejaskan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host.</w:t>
            </w:r>
          </w:p>
        </w:tc>
      </w:tr>
      <w:tr w:rsidR="0007136E" w:rsidRPr="0007136E" w14:paraId="5EC1450E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266C4794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</w:rPr>
              <w:t>Backup &amp; Recovery</w:t>
            </w:r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2302B370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Imej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mudah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dieksport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/import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disimpan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Docker Hub.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39AA8BC8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r w:rsidRPr="004E03E4">
              <w:rPr>
                <w:rFonts w:asciiTheme="minorHAnsi" w:hAnsiTheme="minorHAnsi"/>
                <w:color w:val="000000"/>
              </w:rPr>
              <w:t xml:space="preserve">Snapshot VM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boleh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diambil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,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tetapi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saiz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besar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ambil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masa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lebih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lama.</w:t>
            </w:r>
          </w:p>
        </w:tc>
      </w:tr>
      <w:tr w:rsidR="0007136E" w:rsidRPr="0007136E" w14:paraId="4F064921" w14:textId="77777777" w:rsidTr="0007136E">
        <w:trPr>
          <w:trHeight w:val="24"/>
        </w:trPr>
        <w:tc>
          <w:tcPr>
            <w:tcW w:w="1058" w:type="pct"/>
            <w:shd w:val="clear" w:color="auto" w:fill="auto"/>
            <w:vAlign w:val="center"/>
            <w:hideMark/>
          </w:tcPr>
          <w:p w14:paraId="37831C47" w14:textId="77777777" w:rsidR="000D3D2E" w:rsidRPr="004E03E4" w:rsidRDefault="000D3D2E" w:rsidP="00615F96">
            <w:pPr>
              <w:rPr>
                <w:rFonts w:asciiTheme="minorHAnsi" w:hAnsiTheme="minorHAnsi"/>
                <w:b/>
                <w:bCs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</w:rPr>
              <w:t>Kesesuaian</w:t>
            </w:r>
            <w:proofErr w:type="spellEnd"/>
          </w:p>
        </w:tc>
        <w:tc>
          <w:tcPr>
            <w:tcW w:w="1528" w:type="pct"/>
            <w:shd w:val="clear" w:color="auto" w:fill="auto"/>
            <w:vAlign w:val="center"/>
            <w:hideMark/>
          </w:tcPr>
          <w:p w14:paraId="3BE0A2BD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Sesuai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pembangunan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moden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, DevOps, microservices.</w:t>
            </w:r>
          </w:p>
        </w:tc>
        <w:tc>
          <w:tcPr>
            <w:tcW w:w="2414" w:type="pct"/>
            <w:shd w:val="clear" w:color="auto" w:fill="auto"/>
            <w:vAlign w:val="center"/>
            <w:hideMark/>
          </w:tcPr>
          <w:p w14:paraId="33D0096C" w14:textId="77777777" w:rsidR="000D3D2E" w:rsidRPr="004E03E4" w:rsidRDefault="000D3D2E" w:rsidP="00615F96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</w:rPr>
              <w:t>Sesuai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untuk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simulasi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sistem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operasi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, legacy apps,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atau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virtualisasi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</w:rPr>
              <w:t>penuh</w:t>
            </w:r>
            <w:proofErr w:type="spellEnd"/>
            <w:r w:rsidRPr="004E03E4">
              <w:rPr>
                <w:rFonts w:asciiTheme="minorHAnsi" w:hAnsiTheme="minorHAnsi"/>
                <w:color w:val="000000"/>
              </w:rPr>
              <w:t>.</w:t>
            </w:r>
          </w:p>
        </w:tc>
      </w:tr>
    </w:tbl>
    <w:p w14:paraId="4DA1E610" w14:textId="4F23AB49" w:rsidR="000D3D2E" w:rsidRDefault="000D3D2E" w:rsidP="000D3D2E"/>
    <w:p w14:paraId="266EDC06" w14:textId="7DA88289" w:rsidR="00A82B6A" w:rsidRDefault="00A82B6A" w:rsidP="000D3D2E"/>
    <w:p w14:paraId="44A4C7F7" w14:textId="009834DD" w:rsidR="004E03E4" w:rsidRDefault="004E03E4" w:rsidP="000D3D2E"/>
    <w:p w14:paraId="6A30A580" w14:textId="674A0793" w:rsidR="004E03E4" w:rsidRDefault="004E03E4" w:rsidP="000D3D2E"/>
    <w:p w14:paraId="1E11832C" w14:textId="20E1F0A0" w:rsidR="004E03E4" w:rsidRDefault="004E03E4" w:rsidP="000D3D2E"/>
    <w:p w14:paraId="16D8E219" w14:textId="1966A6DC" w:rsidR="004E03E4" w:rsidRDefault="004E03E4" w:rsidP="000D3D2E"/>
    <w:p w14:paraId="121C0E3B" w14:textId="595AABC6" w:rsidR="004E03E4" w:rsidRDefault="004E03E4" w:rsidP="000D3D2E"/>
    <w:p w14:paraId="067CA991" w14:textId="7781E2F5" w:rsidR="004E03E4" w:rsidRDefault="004E03E4" w:rsidP="000D3D2E"/>
    <w:p w14:paraId="4CECD58D" w14:textId="34C96880" w:rsidR="004E03E4" w:rsidRDefault="004E03E4" w:rsidP="000D3D2E"/>
    <w:p w14:paraId="2DBACE05" w14:textId="727E4F49" w:rsidR="004E03E4" w:rsidRDefault="004E03E4" w:rsidP="000D3D2E"/>
    <w:p w14:paraId="72B48992" w14:textId="130E8F2B" w:rsidR="004E03E4" w:rsidRDefault="004E03E4" w:rsidP="000D3D2E"/>
    <w:p w14:paraId="3189C657" w14:textId="77777777" w:rsidR="004E03E4" w:rsidRDefault="004E03E4" w:rsidP="000D3D2E"/>
    <w:p w14:paraId="1FE11193" w14:textId="4F5DBE51" w:rsidR="00A82B6A" w:rsidRPr="004E03E4" w:rsidRDefault="00EE1DC0" w:rsidP="00A82B6A">
      <w:pPr>
        <w:pStyle w:val="Heading1"/>
        <w:rPr>
          <w:rFonts w:asciiTheme="minorHAnsi" w:hAnsiTheme="minorHAnsi"/>
          <w:sz w:val="28"/>
          <w:szCs w:val="28"/>
        </w:rPr>
      </w:pPr>
      <w:r w:rsidRPr="004E03E4">
        <w:rPr>
          <w:rFonts w:asciiTheme="minorHAnsi" w:hAnsiTheme="minorHAnsi"/>
          <w:sz w:val="28"/>
          <w:szCs w:val="28"/>
        </w:rPr>
        <w:lastRenderedPageBreak/>
        <w:t>5. Arahan Asas Docker</w:t>
      </w:r>
    </w:p>
    <w:p w14:paraId="5A5B0A88" w14:textId="77777777" w:rsidR="00E50FA1" w:rsidRPr="00E50FA1" w:rsidRDefault="00E50FA1" w:rsidP="00E50F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836"/>
        <w:gridCol w:w="3247"/>
      </w:tblGrid>
      <w:tr w:rsidR="0007136E" w:rsidRPr="0007136E" w14:paraId="11DBB043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150E230B" w14:textId="77777777" w:rsidR="0007136E" w:rsidRPr="004E03E4" w:rsidRDefault="0007136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Command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A631BDC" w14:textId="77777777" w:rsidR="0007136E" w:rsidRPr="004E03E4" w:rsidRDefault="0007136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Tujuan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2730AFF9" w14:textId="77777777" w:rsidR="0007136E" w:rsidRPr="004E03E4" w:rsidRDefault="0007136E" w:rsidP="00615F96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Contoh</w:t>
            </w:r>
            <w:proofErr w:type="spellEnd"/>
          </w:p>
        </w:tc>
      </w:tr>
      <w:tr w:rsidR="0007136E" w:rsidRPr="0007136E" w14:paraId="0C110B8B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3405B4C9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--version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9F55092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Semak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versi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Docker yang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dipasang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3320CACE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--version</w:t>
            </w:r>
          </w:p>
        </w:tc>
      </w:tr>
      <w:tr w:rsidR="0007136E" w:rsidRPr="0007136E" w14:paraId="053CC067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04F48AA6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pull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3477A9CB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Muat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turun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imej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dari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Docker Hub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6DB9A005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pull nginx</w:t>
            </w:r>
          </w:p>
        </w:tc>
      </w:tr>
      <w:tr w:rsidR="0007136E" w:rsidRPr="0007136E" w14:paraId="76728043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06ADE82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images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8AF73CF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Senarai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semua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imej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sistem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5DFAB805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images</w:t>
            </w:r>
          </w:p>
        </w:tc>
      </w:tr>
      <w:tr w:rsidR="0007136E" w:rsidRPr="0007136E" w14:paraId="234827B3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21AF927D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run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67937A88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baru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daripada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imej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1FD0AB4B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run nginx</w:t>
            </w:r>
          </w:p>
        </w:tc>
      </w:tr>
      <w:tr w:rsidR="0007136E" w:rsidRPr="0007136E" w14:paraId="6129C9CF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2227D47F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run -d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6D0FD723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latar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belakang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(detached mode)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13BD531A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run -d nginx</w:t>
            </w:r>
          </w:p>
        </w:tc>
      </w:tr>
      <w:tr w:rsidR="0007136E" w:rsidRPr="0007136E" w14:paraId="3E10FF14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1B300156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run -p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host:container</w:t>
            </w:r>
            <w:proofErr w:type="spellEnd"/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1BB012BE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Peta port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antara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host dan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4CCBB5F9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run -p 8080:80 nginx</w:t>
            </w:r>
          </w:p>
        </w:tc>
      </w:tr>
      <w:tr w:rsidR="0007136E" w:rsidRPr="0007136E" w14:paraId="202E1529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2D16722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ps</w:t>
            </w:r>
            <w:proofErr w:type="spellEnd"/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1259AAE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Lihat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sedang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berjalan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2AABE99E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ps</w:t>
            </w:r>
            <w:proofErr w:type="spellEnd"/>
          </w:p>
        </w:tc>
      </w:tr>
      <w:tr w:rsidR="0007136E" w:rsidRPr="0007136E" w14:paraId="5E6FD9D9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22EE99AB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ps</w:t>
            </w:r>
            <w:proofErr w:type="spell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-a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3689EB72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Lihat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semua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termasuk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telah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dihentikan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641A4256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ps</w:t>
            </w:r>
            <w:proofErr w:type="spell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-a</w:t>
            </w:r>
          </w:p>
        </w:tc>
      </w:tr>
      <w:tr w:rsidR="0007136E" w:rsidRPr="0007136E" w14:paraId="14D8950F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0405364C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stop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700BAA1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Hentikan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sedang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berjalan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52049518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stop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my_container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atau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stop abc123</w:t>
            </w:r>
          </w:p>
        </w:tc>
      </w:tr>
      <w:tr w:rsidR="0007136E" w:rsidRPr="0007136E" w14:paraId="6E7422D2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53DB2409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rm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190240F8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Padam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0683197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rm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my_container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atau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rm abc123</w:t>
            </w:r>
          </w:p>
        </w:tc>
      </w:tr>
      <w:tr w:rsidR="0007136E" w:rsidRPr="0007136E" w14:paraId="2848E0F8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7868CE8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rmi</w:t>
            </w:r>
            <w:proofErr w:type="spellEnd"/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67C7A473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Padam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imej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Docker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70FCAB69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rmi</w:t>
            </w:r>
            <w:proofErr w:type="spell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nginx</w:t>
            </w:r>
          </w:p>
        </w:tc>
      </w:tr>
      <w:tr w:rsidR="0007136E" w:rsidRPr="0007136E" w14:paraId="3B67EA84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0EEB4D75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exec -it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7407404A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Akses terminal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kontena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(interactive)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553A5F5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exec -it 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my_container</w:t>
            </w:r>
            <w:proofErr w:type="spell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bash</w:t>
            </w:r>
          </w:p>
        </w:tc>
      </w:tr>
      <w:tr w:rsidR="0007136E" w:rsidRPr="0007136E" w14:paraId="05D85374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1C9C8AFE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build -t </w:t>
            </w:r>
            <w:proofErr w:type="spellStart"/>
            <w:proofErr w:type="gram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nama:tag</w:t>
            </w:r>
            <w:proofErr w:type="spellEnd"/>
            <w:proofErr w:type="gram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.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3C8CFF3A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Bina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imej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daripada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Dockerfile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08281C7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docker build -t </w:t>
            </w:r>
            <w:proofErr w:type="spellStart"/>
            <w:proofErr w:type="gram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myapp:latest</w:t>
            </w:r>
            <w:proofErr w:type="spellEnd"/>
            <w:proofErr w:type="gramEnd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 xml:space="preserve"> .</w:t>
            </w:r>
          </w:p>
        </w:tc>
      </w:tr>
      <w:tr w:rsidR="0007136E" w:rsidRPr="0007136E" w14:paraId="6490AC82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57063D4A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up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256A29E9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semua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servis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fail </w:t>
            </w: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docker-</w:t>
            </w:r>
            <w:proofErr w:type="spellStart"/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compose.yml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74D683F1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up</w:t>
            </w:r>
          </w:p>
        </w:tc>
      </w:tr>
      <w:tr w:rsidR="0007136E" w:rsidRPr="0007136E" w14:paraId="2E014CE1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1D36F017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up -d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5FA5554E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Jalankan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docker-compose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dalam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latar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belakang</w:t>
            </w:r>
            <w:proofErr w:type="spellEnd"/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64C67EF4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up -d</w:t>
            </w:r>
          </w:p>
        </w:tc>
      </w:tr>
      <w:tr w:rsidR="0007136E" w:rsidRPr="0007136E" w14:paraId="4ECD4FF8" w14:textId="77777777" w:rsidTr="00615F96">
        <w:trPr>
          <w:trHeight w:val="315"/>
        </w:trPr>
        <w:tc>
          <w:tcPr>
            <w:tcW w:w="1476" w:type="pct"/>
            <w:shd w:val="clear" w:color="auto" w:fill="auto"/>
            <w:vAlign w:val="center"/>
            <w:hideMark/>
          </w:tcPr>
          <w:p w14:paraId="02EF1F58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down</w:t>
            </w:r>
          </w:p>
        </w:tc>
        <w:tc>
          <w:tcPr>
            <w:tcW w:w="1643" w:type="pct"/>
            <w:shd w:val="clear" w:color="auto" w:fill="auto"/>
            <w:vAlign w:val="center"/>
            <w:hideMark/>
          </w:tcPr>
          <w:p w14:paraId="2A923103" w14:textId="77777777" w:rsidR="0007136E" w:rsidRPr="004E03E4" w:rsidRDefault="0007136E" w:rsidP="00615F96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Hentikan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dan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buang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semua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servis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>dari</w:t>
            </w:r>
            <w:proofErr w:type="spellEnd"/>
            <w:r w:rsidRPr="004E03E4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docker-compose</w:t>
            </w:r>
          </w:p>
        </w:tc>
        <w:tc>
          <w:tcPr>
            <w:tcW w:w="1882" w:type="pct"/>
            <w:shd w:val="clear" w:color="auto" w:fill="auto"/>
            <w:vAlign w:val="center"/>
            <w:hideMark/>
          </w:tcPr>
          <w:p w14:paraId="456F02DA" w14:textId="77777777" w:rsidR="0007136E" w:rsidRPr="004E03E4" w:rsidRDefault="0007136E" w:rsidP="00615F96">
            <w:pPr>
              <w:rPr>
                <w:rFonts w:asciiTheme="minorHAnsi" w:hAnsiTheme="minorHAnsi" w:cs="Courier New"/>
                <w:color w:val="000000"/>
                <w:sz w:val="22"/>
                <w:szCs w:val="22"/>
              </w:rPr>
            </w:pPr>
            <w:r w:rsidRPr="004E03E4">
              <w:rPr>
                <w:rFonts w:asciiTheme="minorHAnsi" w:hAnsiTheme="minorHAnsi" w:cs="Courier New"/>
                <w:color w:val="000000"/>
                <w:sz w:val="22"/>
                <w:szCs w:val="22"/>
              </w:rPr>
              <w:t>docker compose down</w:t>
            </w:r>
          </w:p>
        </w:tc>
      </w:tr>
    </w:tbl>
    <w:p w14:paraId="722921E4" w14:textId="77777777" w:rsidR="00A82B6A" w:rsidRPr="004E03E4" w:rsidRDefault="00A82B6A" w:rsidP="00A82B6A">
      <w:pPr>
        <w:spacing w:before="100" w:beforeAutospacing="1" w:after="100" w:afterAutospacing="1"/>
        <w:rPr>
          <w:rFonts w:asciiTheme="minorHAnsi" w:hAnsiTheme="minorHAnsi"/>
        </w:rPr>
      </w:pPr>
      <w:r w:rsidRPr="004E03E4">
        <w:rPr>
          <w:rFonts w:asciiTheme="minorHAnsi" w:hAnsiTheme="minorHAnsi"/>
        </w:rPr>
        <w:t xml:space="preserve">Nota </w:t>
      </w:r>
      <w:proofErr w:type="spellStart"/>
      <w:r w:rsidRPr="004E03E4">
        <w:rPr>
          <w:rFonts w:asciiTheme="minorHAnsi" w:hAnsiTheme="minorHAnsi"/>
        </w:rPr>
        <w:t>Tambahan</w:t>
      </w:r>
      <w:proofErr w:type="spellEnd"/>
      <w:r w:rsidRPr="004E03E4">
        <w:rPr>
          <w:rFonts w:asciiTheme="minorHAnsi" w:hAnsiTheme="minorHAnsi"/>
        </w:rPr>
        <w:t>:</w:t>
      </w:r>
    </w:p>
    <w:p w14:paraId="2F060AE2" w14:textId="77777777" w:rsidR="00A82B6A" w:rsidRPr="00A82B6A" w:rsidRDefault="00A82B6A" w:rsidP="00923142">
      <w:pPr>
        <w:numPr>
          <w:ilvl w:val="0"/>
          <w:numId w:val="7"/>
        </w:numPr>
        <w:spacing w:before="100" w:beforeAutospacing="1" w:after="100" w:afterAutospacing="1"/>
        <w:rPr>
          <w:rFonts w:asciiTheme="minorHAnsi" w:hAnsiTheme="minorHAnsi"/>
        </w:rPr>
      </w:pPr>
      <w:r w:rsidRPr="00A82B6A">
        <w:rPr>
          <w:rStyle w:val="HTMLCode"/>
          <w:rFonts w:asciiTheme="minorHAnsi" w:hAnsiTheme="minorHAnsi"/>
          <w:sz w:val="24"/>
          <w:szCs w:val="24"/>
        </w:rPr>
        <w:t>-d</w:t>
      </w:r>
      <w:r w:rsidRPr="00A82B6A">
        <w:rPr>
          <w:rFonts w:asciiTheme="minorHAnsi" w:hAnsiTheme="minorHAnsi"/>
        </w:rPr>
        <w:t xml:space="preserve"> = detached (</w:t>
      </w:r>
      <w:proofErr w:type="spellStart"/>
      <w:r w:rsidRPr="00A82B6A">
        <w:rPr>
          <w:rFonts w:asciiTheme="minorHAnsi" w:hAnsiTheme="minorHAnsi"/>
        </w:rPr>
        <w:t>jalan</w:t>
      </w:r>
      <w:proofErr w:type="spellEnd"/>
      <w:r w:rsidRPr="00A82B6A">
        <w:rPr>
          <w:rFonts w:asciiTheme="minorHAnsi" w:hAnsiTheme="minorHAnsi"/>
        </w:rPr>
        <w:t xml:space="preserve"> di </w:t>
      </w:r>
      <w:proofErr w:type="spellStart"/>
      <w:r w:rsidRPr="00A82B6A">
        <w:rPr>
          <w:rFonts w:asciiTheme="minorHAnsi" w:hAnsiTheme="minorHAnsi"/>
        </w:rPr>
        <w:t>belakang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tanpa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keluar</w:t>
      </w:r>
      <w:proofErr w:type="spellEnd"/>
      <w:r w:rsidRPr="00A82B6A">
        <w:rPr>
          <w:rFonts w:asciiTheme="minorHAnsi" w:hAnsiTheme="minorHAnsi"/>
        </w:rPr>
        <w:t xml:space="preserve"> output di terminal)</w:t>
      </w:r>
    </w:p>
    <w:p w14:paraId="15DC5F0A" w14:textId="77777777" w:rsidR="00A82B6A" w:rsidRPr="00A82B6A" w:rsidRDefault="00A82B6A" w:rsidP="00923142">
      <w:pPr>
        <w:numPr>
          <w:ilvl w:val="0"/>
          <w:numId w:val="7"/>
        </w:numPr>
        <w:spacing w:before="100" w:beforeAutospacing="1" w:after="100" w:afterAutospacing="1"/>
        <w:rPr>
          <w:rFonts w:asciiTheme="minorHAnsi" w:hAnsiTheme="minorHAnsi"/>
        </w:rPr>
      </w:pPr>
      <w:r w:rsidRPr="00A82B6A">
        <w:rPr>
          <w:rStyle w:val="HTMLCode"/>
          <w:rFonts w:asciiTheme="minorHAnsi" w:hAnsiTheme="minorHAnsi"/>
          <w:sz w:val="24"/>
          <w:szCs w:val="24"/>
        </w:rPr>
        <w:t>-p</w:t>
      </w:r>
      <w:r w:rsidRPr="00A82B6A">
        <w:rPr>
          <w:rFonts w:asciiTheme="minorHAnsi" w:hAnsiTheme="minorHAnsi"/>
        </w:rPr>
        <w:t xml:space="preserve"> = port mapping, </w:t>
      </w:r>
      <w:proofErr w:type="spellStart"/>
      <w:r w:rsidRPr="00A82B6A">
        <w:rPr>
          <w:rFonts w:asciiTheme="minorHAnsi" w:hAnsiTheme="minorHAnsi"/>
        </w:rPr>
        <w:t>contohnya</w:t>
      </w:r>
      <w:proofErr w:type="spellEnd"/>
      <w:r w:rsidRPr="00A82B6A">
        <w:rPr>
          <w:rFonts w:asciiTheme="minorHAnsi" w:hAnsiTheme="minorHAnsi"/>
        </w:rPr>
        <w:t xml:space="preserve"> </w:t>
      </w:r>
      <w:r w:rsidRPr="00A82B6A">
        <w:rPr>
          <w:rStyle w:val="HTMLCode"/>
          <w:rFonts w:asciiTheme="minorHAnsi" w:hAnsiTheme="minorHAnsi"/>
          <w:sz w:val="24"/>
          <w:szCs w:val="24"/>
        </w:rPr>
        <w:t>-p 8080:80</w:t>
      </w:r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bermakna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akses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aplikasi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dari</w:t>
      </w:r>
      <w:proofErr w:type="spellEnd"/>
      <w:r w:rsidRPr="00A82B6A">
        <w:rPr>
          <w:rFonts w:asciiTheme="minorHAnsi" w:hAnsiTheme="minorHAnsi"/>
        </w:rPr>
        <w:t xml:space="preserve"> </w:t>
      </w:r>
      <w:r w:rsidRPr="00A82B6A">
        <w:rPr>
          <w:rStyle w:val="HTMLCode"/>
          <w:rFonts w:asciiTheme="minorHAnsi" w:hAnsiTheme="minorHAnsi"/>
          <w:sz w:val="24"/>
          <w:szCs w:val="24"/>
        </w:rPr>
        <w:t>localhost:8080</w:t>
      </w:r>
    </w:p>
    <w:p w14:paraId="4236BB6E" w14:textId="77777777" w:rsidR="00A82B6A" w:rsidRPr="00A82B6A" w:rsidRDefault="00A82B6A" w:rsidP="00923142">
      <w:pPr>
        <w:numPr>
          <w:ilvl w:val="0"/>
          <w:numId w:val="7"/>
        </w:numPr>
        <w:spacing w:before="100" w:beforeAutospacing="1" w:after="100" w:afterAutospacing="1"/>
        <w:rPr>
          <w:rFonts w:asciiTheme="minorHAnsi" w:hAnsiTheme="minorHAnsi"/>
        </w:rPr>
      </w:pPr>
      <w:r w:rsidRPr="00A82B6A">
        <w:rPr>
          <w:rStyle w:val="HTMLCode"/>
          <w:rFonts w:asciiTheme="minorHAnsi" w:hAnsiTheme="minorHAnsi"/>
          <w:sz w:val="24"/>
          <w:szCs w:val="24"/>
        </w:rPr>
        <w:t>-it</w:t>
      </w:r>
      <w:r w:rsidRPr="00A82B6A">
        <w:rPr>
          <w:rFonts w:asciiTheme="minorHAnsi" w:hAnsiTheme="minorHAnsi"/>
        </w:rPr>
        <w:t xml:space="preserve"> = interactive mode + terminal (</w:t>
      </w:r>
      <w:proofErr w:type="spellStart"/>
      <w:r w:rsidRPr="00A82B6A">
        <w:rPr>
          <w:rFonts w:asciiTheme="minorHAnsi" w:hAnsiTheme="minorHAnsi"/>
        </w:rPr>
        <w:t>untuk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masuk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dalam</w:t>
      </w:r>
      <w:proofErr w:type="spellEnd"/>
      <w:r w:rsidRPr="00A82B6A">
        <w:rPr>
          <w:rFonts w:asciiTheme="minorHAnsi" w:hAnsiTheme="minorHAnsi"/>
        </w:rPr>
        <w:t xml:space="preserve"> </w:t>
      </w:r>
      <w:proofErr w:type="spellStart"/>
      <w:r w:rsidRPr="00A82B6A">
        <w:rPr>
          <w:rFonts w:asciiTheme="minorHAnsi" w:hAnsiTheme="minorHAnsi"/>
        </w:rPr>
        <w:t>kontena</w:t>
      </w:r>
      <w:proofErr w:type="spellEnd"/>
      <w:r w:rsidRPr="00A82B6A">
        <w:rPr>
          <w:rFonts w:asciiTheme="minorHAnsi" w:hAnsiTheme="minorHAnsi"/>
        </w:rPr>
        <w:t>)</w:t>
      </w:r>
    </w:p>
    <w:p w14:paraId="48C138A9" w14:textId="77777777" w:rsidR="00A82B6A" w:rsidRPr="00A82B6A" w:rsidRDefault="00A82B6A" w:rsidP="00923142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A82B6A">
        <w:rPr>
          <w:rFonts w:eastAsia="Times New Roman" w:cs="Courier New"/>
          <w:b/>
          <w:bCs/>
          <w:sz w:val="24"/>
          <w:szCs w:val="24"/>
          <w:lang w:val="en-MY" w:eastAsia="en-MY"/>
        </w:rPr>
        <w:t>docker compose</w:t>
      </w:r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digunakan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bila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anda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mahu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urus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banyak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kontena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(multi-container apps)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seperti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 xml:space="preserve"> frontend + backend + database </w:t>
      </w:r>
      <w:proofErr w:type="spellStart"/>
      <w:r w:rsidRPr="00A82B6A">
        <w:rPr>
          <w:rFonts w:eastAsia="Times New Roman" w:cs="Times New Roman"/>
          <w:sz w:val="24"/>
          <w:szCs w:val="24"/>
          <w:lang w:val="en-MY" w:eastAsia="en-MY"/>
        </w:rPr>
        <w:t>serentak</w:t>
      </w:r>
      <w:proofErr w:type="spellEnd"/>
      <w:r w:rsidRPr="00A82B6A">
        <w:rPr>
          <w:rFonts w:eastAsia="Times New Roman" w:cs="Times New Roman"/>
          <w:sz w:val="24"/>
          <w:szCs w:val="24"/>
          <w:lang w:val="en-MY" w:eastAsia="en-MY"/>
        </w:rPr>
        <w:t>.</w:t>
      </w:r>
    </w:p>
    <w:p w14:paraId="76742AD8" w14:textId="247D423D" w:rsidR="00250315" w:rsidRPr="004E03E4" w:rsidRDefault="00250315" w:rsidP="00250315">
      <w:pPr>
        <w:pStyle w:val="Title"/>
        <w:rPr>
          <w:rFonts w:asciiTheme="minorHAnsi" w:hAnsiTheme="minorHAnsi"/>
          <w:sz w:val="56"/>
          <w:szCs w:val="56"/>
        </w:rPr>
      </w:pPr>
      <w:bookmarkStart w:id="1" w:name="_Hlk198759747"/>
      <w:r w:rsidRPr="004E03E4">
        <w:rPr>
          <w:rFonts w:asciiTheme="minorHAnsi" w:hAnsiTheme="minorHAnsi"/>
          <w:sz w:val="56"/>
          <w:szCs w:val="56"/>
        </w:rPr>
        <w:lastRenderedPageBreak/>
        <w:t>LATIHAN AMALI</w:t>
      </w:r>
    </w:p>
    <w:p w14:paraId="576DF71A" w14:textId="30AD82C1" w:rsidR="00250315" w:rsidRDefault="00250315" w:rsidP="00250315"/>
    <w:p w14:paraId="3F44FEF7" w14:textId="0B7C9FDD" w:rsidR="0050597A" w:rsidRPr="004E03E4" w:rsidRDefault="00250315" w:rsidP="003A37FC">
      <w:pPr>
        <w:pStyle w:val="Heading1"/>
        <w:rPr>
          <w:rFonts w:asciiTheme="minorHAnsi" w:hAnsiTheme="minorHAnsi"/>
          <w:sz w:val="28"/>
          <w:szCs w:val="28"/>
        </w:rPr>
      </w:pPr>
      <w:r w:rsidRPr="004E03E4">
        <w:rPr>
          <w:rFonts w:asciiTheme="minorHAnsi" w:hAnsiTheme="minorHAnsi"/>
          <w:sz w:val="28"/>
          <w:szCs w:val="28"/>
        </w:rPr>
        <w:t>1.</w:t>
      </w:r>
      <w:r w:rsidR="00E50FA1" w:rsidRPr="004E03E4">
        <w:rPr>
          <w:rFonts w:asciiTheme="minorHAnsi" w:hAnsiTheme="minorHAnsi"/>
          <w:sz w:val="28"/>
          <w:szCs w:val="28"/>
        </w:rPr>
        <w:t xml:space="preserve"> PROSEDUR PEMASANGAN DOCKER DESKTOP (WINDOWS)</w:t>
      </w:r>
    </w:p>
    <w:p w14:paraId="2339FC85" w14:textId="330BD013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Akses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laman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rasmi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Docker.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  <w:t xml:space="preserve">Layari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laman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web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rasmi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Docker di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pautan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berikut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>: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hyperlink r:id="rId12" w:history="1">
        <w:r w:rsidR="003A37FC" w:rsidRPr="00E42105">
          <w:rPr>
            <w:rStyle w:val="Hyperlink"/>
            <w:rFonts w:eastAsia="Times New Roman" w:cs="Times New Roman"/>
            <w:sz w:val="24"/>
            <w:szCs w:val="24"/>
            <w:lang w:val="en-MY" w:eastAsia="en-MY"/>
          </w:rPr>
          <w:t>https://www.docker.com/products/docker-desktop</w:t>
        </w:r>
      </w:hyperlink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0299483F" w14:textId="673A3BD9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Muat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turun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pemasang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Klik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pada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butang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muat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turun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untuk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sistem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operasi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Windows. Pemasang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biasanya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berformat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r w:rsidRPr="00E42105">
        <w:rPr>
          <w:rFonts w:eastAsia="Times New Roman" w:cs="Courier New"/>
          <w:sz w:val="24"/>
          <w:szCs w:val="24"/>
          <w:lang w:val="en-MY" w:eastAsia="en-MY"/>
        </w:rPr>
        <w:t>.exe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t>.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r w:rsidR="003A37FC" w:rsidRPr="00E42105">
        <w:rPr>
          <w:rFonts w:eastAsia="Times New Roman" w:cs="Times New Roman"/>
          <w:noProof/>
          <w:sz w:val="24"/>
          <w:szCs w:val="24"/>
          <w:lang w:val="en-MY" w:eastAsia="en-MY"/>
        </w:rPr>
        <w:drawing>
          <wp:inline distT="0" distB="0" distL="0" distR="0" wp14:anchorId="5AF4F16B" wp14:editId="688F0048">
            <wp:extent cx="4752975" cy="27841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7860" cy="279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4D7548C4" w14:textId="470D8AB8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Jalankan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pemasang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Klik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dua kali pada fail </w:t>
      </w:r>
      <w:r w:rsidRPr="00E42105">
        <w:rPr>
          <w:rFonts w:eastAsia="Times New Roman" w:cs="Courier New"/>
          <w:sz w:val="24"/>
          <w:szCs w:val="24"/>
          <w:lang w:val="en-MY" w:eastAsia="en-MY"/>
        </w:rPr>
        <w:t>.exe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untuk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memulakan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proses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>.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277563AB" w14:textId="6D8F9FD7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Ikuti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arahan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Semasa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,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pastikan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pilihan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untuk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memasang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WSL 2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diaktifkan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(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jika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menggunakan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Windows Home).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Teruskan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mengikut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arahan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yang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diberikan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>.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5D7D6725" w14:textId="5C708050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Selesaikan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Tunggu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sehingga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selesai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sepenuhnya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.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Sistem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mungkin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akan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meminta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untuk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dimulakan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semula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(restart).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2EEACFFB" w14:textId="3BC13FAF" w:rsidR="0050597A" w:rsidRPr="00E42105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lastRenderedPageBreak/>
        <w:t>Buka Docker Desktop.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Setelah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selesai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,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buka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aplikasi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Docker Desktop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dari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menu Start.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  <w:r w:rsidR="003A37FC" w:rsidRPr="00E42105">
        <w:rPr>
          <w:rFonts w:eastAsia="Times New Roman" w:cs="Times New Roman"/>
          <w:noProof/>
          <w:sz w:val="24"/>
          <w:szCs w:val="24"/>
          <w:lang w:val="en-MY" w:eastAsia="en-MY"/>
        </w:rPr>
        <w:drawing>
          <wp:inline distT="0" distB="0" distL="0" distR="0" wp14:anchorId="47C66C73" wp14:editId="5450D326">
            <wp:extent cx="5263257" cy="20669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464" cy="206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</w:r>
    </w:p>
    <w:p w14:paraId="0139AC59" w14:textId="0321B21C" w:rsidR="0050597A" w:rsidRDefault="0050597A" w:rsidP="00923142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Sahkan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>pemasangan</w:t>
      </w:r>
      <w:proofErr w:type="spellEnd"/>
      <w:r w:rsidRPr="00E42105">
        <w:rPr>
          <w:rFonts w:eastAsia="Times New Roman" w:cs="Times New Roman"/>
          <w:b/>
          <w:bCs/>
          <w:sz w:val="24"/>
          <w:szCs w:val="24"/>
          <w:lang w:val="en-MY" w:eastAsia="en-MY"/>
        </w:rPr>
        <w:t xml:space="preserve"> Docker.</w:t>
      </w:r>
      <w:r w:rsidRPr="00E42105">
        <w:rPr>
          <w:rFonts w:eastAsia="Times New Roman" w:cs="Times New Roman"/>
          <w:sz w:val="24"/>
          <w:szCs w:val="24"/>
          <w:lang w:val="en-MY" w:eastAsia="en-MY"/>
        </w:rPr>
        <w:br/>
        <w:t xml:space="preserve">Buka Command Prompt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atau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PowerShell dan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taip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arahan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E42105">
        <w:rPr>
          <w:rFonts w:eastAsia="Times New Roman" w:cs="Times New Roman"/>
          <w:sz w:val="24"/>
          <w:szCs w:val="24"/>
          <w:lang w:val="en-MY" w:eastAsia="en-MY"/>
        </w:rPr>
        <w:t>berikut</w:t>
      </w:r>
      <w:proofErr w:type="spellEnd"/>
      <w:r w:rsidRPr="00E42105">
        <w:rPr>
          <w:rFonts w:eastAsia="Times New Roman" w:cs="Times New Roman"/>
          <w:sz w:val="24"/>
          <w:szCs w:val="24"/>
          <w:lang w:val="en-MY" w:eastAsia="en-MY"/>
        </w:rPr>
        <w:t>:</w:t>
      </w:r>
      <w:r w:rsidR="003A37FC" w:rsidRPr="00E42105">
        <w:rPr>
          <w:rFonts w:eastAsia="Times New Roman" w:cs="Times New Roman"/>
          <w:sz w:val="24"/>
          <w:szCs w:val="24"/>
          <w:lang w:val="en-MY" w:eastAsia="en-MY"/>
        </w:rPr>
        <w:br/>
        <w:t>docker –version</w:t>
      </w:r>
      <w:r w:rsidR="003A37FC"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  <w:br/>
      </w:r>
      <w:r w:rsidR="003A37FC"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  <w:br/>
      </w:r>
      <w:r w:rsidR="003A37FC" w:rsidRPr="003A37FC">
        <w:rPr>
          <w:rFonts w:ascii="Times New Roman" w:eastAsia="Times New Roman" w:hAnsi="Times New Roman" w:cs="Times New Roman"/>
          <w:noProof/>
          <w:sz w:val="24"/>
          <w:szCs w:val="24"/>
          <w:lang w:val="en-MY" w:eastAsia="en-MY"/>
        </w:rPr>
        <w:drawing>
          <wp:inline distT="0" distB="0" distL="0" distR="0" wp14:anchorId="3623F83C" wp14:editId="1CF6F03D">
            <wp:extent cx="2743583" cy="809738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43583" cy="8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A6528" w14:textId="59B5A62A" w:rsidR="00E42105" w:rsidRDefault="00E42105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28B46C0E" w14:textId="2CA223E9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63487EC7" w14:textId="6F349007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4E86406C" w14:textId="0F624E06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4957E70A" w14:textId="4C474093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64852E5A" w14:textId="64502290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714ACF6B" w14:textId="5E04254B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60179DF6" w14:textId="76D03F92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2E23C5F8" w14:textId="2D6E78C3" w:rsidR="004E03E4" w:rsidRDefault="004E03E4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021B9720" w14:textId="77777777" w:rsidR="004E03E4" w:rsidRDefault="004E03E4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66816C38" w14:textId="0E218F3E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3880EA68" w14:textId="44AD6A0D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5A1883CD" w14:textId="798540E9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08182B00" w14:textId="77777777" w:rsidR="007E3DD2" w:rsidRDefault="007E3DD2" w:rsidP="00E42105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MY" w:eastAsia="en-MY"/>
        </w:rPr>
      </w:pPr>
    </w:p>
    <w:p w14:paraId="61198311" w14:textId="1E642665" w:rsidR="003A37FC" w:rsidRPr="004E03E4" w:rsidRDefault="003A37FC" w:rsidP="003A37FC">
      <w:pPr>
        <w:pStyle w:val="Heading1"/>
        <w:rPr>
          <w:rFonts w:asciiTheme="minorHAnsi" w:hAnsiTheme="minorHAnsi"/>
          <w:sz w:val="28"/>
          <w:szCs w:val="28"/>
          <w:lang w:val="en-MY" w:eastAsia="en-MY"/>
        </w:rPr>
      </w:pPr>
      <w:r w:rsidRPr="004E03E4">
        <w:rPr>
          <w:rFonts w:asciiTheme="minorHAnsi" w:hAnsiTheme="minorHAnsi"/>
          <w:sz w:val="28"/>
          <w:szCs w:val="28"/>
          <w:lang w:val="en-MY" w:eastAsia="en-MY"/>
        </w:rPr>
        <w:lastRenderedPageBreak/>
        <w:t>2.</w:t>
      </w:r>
      <w:r w:rsidR="00E42105" w:rsidRPr="004E03E4">
        <w:rPr>
          <w:rFonts w:asciiTheme="minorHAnsi" w:hAnsiTheme="minorHAnsi"/>
          <w:sz w:val="28"/>
          <w:szCs w:val="28"/>
        </w:rPr>
        <w:t xml:space="preserve"> DEPLOY APLIKASI MENGGUNAKAN DOCKER</w:t>
      </w:r>
    </w:p>
    <w:p w14:paraId="05C75E15" w14:textId="28C21177" w:rsidR="00E42105" w:rsidRPr="00E42105" w:rsidRDefault="004C0878" w:rsidP="00E42105">
      <w:pPr>
        <w:pStyle w:val="Heading1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proofErr w:type="spellStart"/>
      <w:r w:rsidR="00E42105" w:rsidRPr="00E42105">
        <w:rPr>
          <w:sz w:val="28"/>
          <w:szCs w:val="28"/>
        </w:rPr>
        <w:t>Objektif</w:t>
      </w:r>
      <w:proofErr w:type="spellEnd"/>
    </w:p>
    <w:p w14:paraId="3CACF511" w14:textId="778168A2" w:rsidR="007E3DD2" w:rsidRPr="007E3DD2" w:rsidRDefault="007E3DD2" w:rsidP="009231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Memahami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proses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pembungkusan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(containerization)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aplikasi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React dan Spring Boot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ke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dalam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Docker.</w:t>
      </w:r>
    </w:p>
    <w:p w14:paraId="3D575070" w14:textId="064C4AA8" w:rsidR="007E3DD2" w:rsidRPr="007E3DD2" w:rsidRDefault="007E3DD2" w:rsidP="009231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Membina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dan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menjalankan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sistem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penuh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secara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automatik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dengan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r w:rsidRPr="007E3DD2">
        <w:rPr>
          <w:rFonts w:eastAsia="Times New Roman" w:cs="Courier New"/>
          <w:sz w:val="24"/>
          <w:szCs w:val="24"/>
          <w:lang w:val="en-MY" w:eastAsia="en-MY"/>
        </w:rPr>
        <w:t>docker-compose</w:t>
      </w:r>
      <w:r w:rsidRPr="007E3DD2">
        <w:rPr>
          <w:rFonts w:eastAsia="Times New Roman" w:cs="Times New Roman"/>
          <w:sz w:val="24"/>
          <w:szCs w:val="24"/>
          <w:lang w:val="en-MY" w:eastAsia="en-MY"/>
        </w:rPr>
        <w:t>.</w:t>
      </w:r>
    </w:p>
    <w:p w14:paraId="54976DD0" w14:textId="682E90B5" w:rsidR="002016CB" w:rsidRDefault="004C0878" w:rsidP="002016CB">
      <w:pPr>
        <w:pStyle w:val="Heading1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proofErr w:type="spellStart"/>
      <w:r w:rsidR="007E3DD2">
        <w:rPr>
          <w:sz w:val="28"/>
          <w:szCs w:val="28"/>
        </w:rPr>
        <w:t>Keperluan</w:t>
      </w:r>
      <w:proofErr w:type="spellEnd"/>
    </w:p>
    <w:p w14:paraId="094A9520" w14:textId="1A03B8C3" w:rsidR="007E3DD2" w:rsidRPr="007E3DD2" w:rsidRDefault="007E3DD2" w:rsidP="009231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7E3DD2">
        <w:rPr>
          <w:rFonts w:eastAsia="Times New Roman" w:cs="Times New Roman"/>
          <w:b/>
          <w:bCs/>
          <w:sz w:val="24"/>
          <w:szCs w:val="24"/>
          <w:lang w:val="en-MY" w:eastAsia="en-MY"/>
        </w:rPr>
        <w:t>Docker Desktop</w:t>
      </w:r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terpasang</w:t>
      </w:r>
      <w:proofErr w:type="spellEnd"/>
    </w:p>
    <w:p w14:paraId="0D479264" w14:textId="3309F09D" w:rsidR="007E3DD2" w:rsidRDefault="007E3DD2" w:rsidP="00923142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val="en-MY" w:eastAsia="en-MY"/>
        </w:rPr>
      </w:pPr>
      <w:r w:rsidRPr="007E3DD2">
        <w:rPr>
          <w:rFonts w:eastAsia="Times New Roman" w:cs="Times New Roman"/>
          <w:b/>
          <w:bCs/>
          <w:sz w:val="24"/>
          <w:szCs w:val="24"/>
          <w:lang w:val="en-MY" w:eastAsia="en-MY"/>
        </w:rPr>
        <w:t>Git</w:t>
      </w:r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dan </w:t>
      </w:r>
      <w:r w:rsidRPr="007E3DD2">
        <w:rPr>
          <w:rFonts w:eastAsia="Times New Roman" w:cs="Times New Roman"/>
          <w:b/>
          <w:bCs/>
          <w:sz w:val="24"/>
          <w:szCs w:val="24"/>
          <w:lang w:val="en-MY" w:eastAsia="en-MY"/>
        </w:rPr>
        <w:t>VS Code</w:t>
      </w:r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(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atau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</w:t>
      </w:r>
      <w:proofErr w:type="spellStart"/>
      <w:r w:rsidRPr="007E3DD2">
        <w:rPr>
          <w:rFonts w:eastAsia="Times New Roman" w:cs="Times New Roman"/>
          <w:sz w:val="24"/>
          <w:szCs w:val="24"/>
          <w:lang w:val="en-MY" w:eastAsia="en-MY"/>
        </w:rPr>
        <w:t>teks</w:t>
      </w:r>
      <w:proofErr w:type="spellEnd"/>
      <w:r w:rsidRPr="007E3DD2">
        <w:rPr>
          <w:rFonts w:eastAsia="Times New Roman" w:cs="Times New Roman"/>
          <w:sz w:val="24"/>
          <w:szCs w:val="24"/>
          <w:lang w:val="en-MY" w:eastAsia="en-MY"/>
        </w:rPr>
        <w:t xml:space="preserve"> editor lain)</w:t>
      </w:r>
    </w:p>
    <w:p w14:paraId="26E2947C" w14:textId="6DBD55C3" w:rsidR="007E3DD2" w:rsidRDefault="004C0878" w:rsidP="007E3DD2">
      <w:pPr>
        <w:pStyle w:val="Heading1"/>
        <w:rPr>
          <w:sz w:val="28"/>
          <w:szCs w:val="28"/>
          <w:lang w:val="en-MY" w:eastAsia="en-MY"/>
        </w:rPr>
      </w:pPr>
      <w:r>
        <w:rPr>
          <w:sz w:val="28"/>
          <w:szCs w:val="28"/>
          <w:lang w:val="en-MY" w:eastAsia="en-MY"/>
        </w:rPr>
        <w:t xml:space="preserve">2.3 </w:t>
      </w:r>
      <w:proofErr w:type="spellStart"/>
      <w:r w:rsidR="002E1E0F">
        <w:rPr>
          <w:sz w:val="28"/>
          <w:szCs w:val="28"/>
          <w:lang w:val="en-MY" w:eastAsia="en-MY"/>
        </w:rPr>
        <w:t>Struktur</w:t>
      </w:r>
      <w:proofErr w:type="spellEnd"/>
      <w:r w:rsidR="002E1E0F">
        <w:rPr>
          <w:sz w:val="28"/>
          <w:szCs w:val="28"/>
          <w:lang w:val="en-MY" w:eastAsia="en-MY"/>
        </w:rPr>
        <w:t xml:space="preserve"> folder</w:t>
      </w:r>
      <w:r w:rsidR="002E1E0F">
        <w:rPr>
          <w:sz w:val="28"/>
          <w:szCs w:val="28"/>
          <w:lang w:val="en-MY" w:eastAsia="en-MY"/>
        </w:rPr>
        <w:br/>
      </w:r>
    </w:p>
    <w:p w14:paraId="119F476B" w14:textId="78FBADAE" w:rsidR="007E3DD2" w:rsidRPr="004E03E4" w:rsidRDefault="002E1E0F" w:rsidP="002E1E0F">
      <w:pPr>
        <w:rPr>
          <w:rFonts w:asciiTheme="minorHAnsi" w:hAnsiTheme="minorHAnsi"/>
        </w:rPr>
      </w:pPr>
      <w:proofErr w:type="spellStart"/>
      <w:r w:rsidRPr="004E03E4">
        <w:rPr>
          <w:rFonts w:asciiTheme="minorHAnsi" w:hAnsiTheme="minorHAnsi"/>
        </w:rPr>
        <w:t>Untuk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memudahkan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latihan</w:t>
      </w:r>
      <w:proofErr w:type="spellEnd"/>
      <w:r w:rsidRPr="004E03E4">
        <w:rPr>
          <w:rFonts w:asciiTheme="minorHAnsi" w:hAnsiTheme="minorHAnsi"/>
        </w:rPr>
        <w:t xml:space="preserve">, dua </w:t>
      </w:r>
      <w:proofErr w:type="spellStart"/>
      <w:r w:rsidRPr="004E03E4">
        <w:rPr>
          <w:rFonts w:asciiTheme="minorHAnsi" w:hAnsiTheme="minorHAnsi"/>
        </w:rPr>
        <w:t>projek</w:t>
      </w:r>
      <w:proofErr w:type="spellEnd"/>
      <w:r w:rsidRPr="004E03E4">
        <w:rPr>
          <w:rFonts w:asciiTheme="minorHAnsi" w:hAnsiTheme="minorHAnsi"/>
        </w:rPr>
        <w:t xml:space="preserve"> React (frontend) dan Spring Boot (backend) yang </w:t>
      </w:r>
      <w:proofErr w:type="spellStart"/>
      <w:r w:rsidRPr="004E03E4">
        <w:rPr>
          <w:rFonts w:asciiTheme="minorHAnsi" w:hAnsiTheme="minorHAnsi"/>
        </w:rPr>
        <w:t>telah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disediakan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boleh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dimuat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turun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dari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pautan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berikut</w:t>
      </w:r>
      <w:proofErr w:type="spellEnd"/>
      <w:r w:rsidRPr="004E03E4">
        <w:rPr>
          <w:rFonts w:asciiTheme="minorHAnsi" w:hAnsiTheme="minorHAnsi"/>
        </w:rPr>
        <w:t>:</w:t>
      </w:r>
      <w:r w:rsidRPr="004E03E4">
        <w:rPr>
          <w:rFonts w:asciiTheme="minorHAnsi" w:hAnsiTheme="minorHAnsi"/>
        </w:rPr>
        <w:br/>
      </w:r>
    </w:p>
    <w:p w14:paraId="3FD060B8" w14:textId="6143CA6D" w:rsidR="003C2858" w:rsidRDefault="002E1E0F" w:rsidP="002E1E0F">
      <w:hyperlink r:id="rId16" w:history="1">
        <w:r w:rsidRPr="004E03E4">
          <w:rPr>
            <w:rStyle w:val="Hyperlink"/>
            <w:rFonts w:asciiTheme="minorHAnsi" w:hAnsiTheme="minorHAnsi"/>
            <w:sz w:val="24"/>
            <w:szCs w:val="24"/>
          </w:rPr>
          <w:t>http://gitlab.cybersolution.com.my/mbdk-tot/product-management-docker/repository/master/archive.zip</w:t>
        </w:r>
      </w:hyperlink>
      <w:r>
        <w:br/>
      </w:r>
      <w:r>
        <w:br/>
      </w:r>
      <w:proofErr w:type="spellStart"/>
      <w:r w:rsidRPr="004E03E4">
        <w:rPr>
          <w:rFonts w:asciiTheme="minorHAnsi" w:hAnsiTheme="minorHAnsi"/>
        </w:rPr>
        <w:t>Selepas</w:t>
      </w:r>
      <w:proofErr w:type="spellEnd"/>
      <w:r w:rsidRPr="004E03E4">
        <w:rPr>
          <w:rFonts w:asciiTheme="minorHAnsi" w:hAnsiTheme="minorHAnsi"/>
        </w:rPr>
        <w:t xml:space="preserve"> fail zip </w:t>
      </w:r>
      <w:proofErr w:type="spellStart"/>
      <w:r w:rsidRPr="004E03E4">
        <w:rPr>
          <w:rFonts w:asciiTheme="minorHAnsi" w:hAnsiTheme="minorHAnsi"/>
        </w:rPr>
        <w:t>dimuat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turun</w:t>
      </w:r>
      <w:proofErr w:type="spellEnd"/>
      <w:r w:rsidRPr="004E03E4">
        <w:rPr>
          <w:rFonts w:asciiTheme="minorHAnsi" w:hAnsiTheme="minorHAnsi"/>
        </w:rPr>
        <w:t xml:space="preserve">, </w:t>
      </w:r>
      <w:r w:rsidRPr="004E03E4">
        <w:rPr>
          <w:rStyle w:val="Strong"/>
          <w:rFonts w:asciiTheme="minorHAnsi" w:hAnsiTheme="minorHAnsi"/>
        </w:rPr>
        <w:t>extract (</w:t>
      </w:r>
      <w:proofErr w:type="spellStart"/>
      <w:r w:rsidRPr="004E03E4">
        <w:rPr>
          <w:rStyle w:val="Strong"/>
          <w:rFonts w:asciiTheme="minorHAnsi" w:hAnsiTheme="minorHAnsi"/>
        </w:rPr>
        <w:t>nyahzip</w:t>
      </w:r>
      <w:proofErr w:type="spellEnd"/>
      <w:r w:rsidRPr="004E03E4">
        <w:rPr>
          <w:rStyle w:val="Strong"/>
          <w:rFonts w:asciiTheme="minorHAnsi" w:hAnsiTheme="minorHAnsi"/>
        </w:rPr>
        <w:t>)</w:t>
      </w:r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kandungan</w:t>
      </w:r>
      <w:proofErr w:type="spellEnd"/>
      <w:r w:rsidRPr="004E03E4">
        <w:rPr>
          <w:rFonts w:asciiTheme="minorHAnsi" w:hAnsiTheme="minorHAnsi"/>
        </w:rPr>
        <w:t xml:space="preserve"> fail </w:t>
      </w:r>
      <w:proofErr w:type="spellStart"/>
      <w:r w:rsidRPr="004E03E4">
        <w:rPr>
          <w:rFonts w:asciiTheme="minorHAnsi" w:hAnsiTheme="minorHAnsi"/>
        </w:rPr>
        <w:t>tersebut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ke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dalam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direktori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kerja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anda</w:t>
      </w:r>
      <w:proofErr w:type="spellEnd"/>
      <w:r w:rsidRPr="004E03E4">
        <w:rPr>
          <w:rFonts w:asciiTheme="minorHAnsi" w:hAnsiTheme="minorHAnsi"/>
        </w:rPr>
        <w:t xml:space="preserve">, </w:t>
      </w:r>
      <w:proofErr w:type="spellStart"/>
      <w:r w:rsidRPr="004E03E4">
        <w:rPr>
          <w:rFonts w:asciiTheme="minorHAnsi" w:hAnsiTheme="minorHAnsi"/>
        </w:rPr>
        <w:t>contohnya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ke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dalam</w:t>
      </w:r>
      <w:proofErr w:type="spellEnd"/>
      <w:r w:rsidRPr="004E03E4">
        <w:rPr>
          <w:rFonts w:asciiTheme="minorHAnsi" w:hAnsiTheme="minorHAnsi"/>
        </w:rPr>
        <w:t xml:space="preserve"> folder:</w:t>
      </w:r>
      <w:r w:rsidRPr="004E03E4">
        <w:rPr>
          <w:rFonts w:asciiTheme="minorHAnsi" w:hAnsiTheme="minorHAnsi"/>
        </w:rPr>
        <w:br/>
      </w:r>
      <w:r w:rsidRPr="004E03E4">
        <w:rPr>
          <w:rFonts w:asciiTheme="minorHAnsi" w:hAnsiTheme="minorHAnsi"/>
        </w:rPr>
        <w:br/>
        <w:t>C:\Users\&lt;nama-anda&gt;\Documents\DockerProductApp\</w:t>
      </w:r>
      <w:r>
        <w:br/>
      </w:r>
      <w:r>
        <w:br/>
      </w:r>
      <w:proofErr w:type="spellStart"/>
      <w:r w:rsidRPr="004E03E4">
        <w:rPr>
          <w:rFonts w:asciiTheme="minorHAnsi" w:hAnsiTheme="minorHAnsi"/>
        </w:rPr>
        <w:t>Pastikan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struktur</w:t>
      </w:r>
      <w:proofErr w:type="spellEnd"/>
      <w:r w:rsidRPr="004E03E4">
        <w:rPr>
          <w:rFonts w:asciiTheme="minorHAnsi" w:hAnsiTheme="minorHAnsi"/>
        </w:rPr>
        <w:t xml:space="preserve"> folder </w:t>
      </w:r>
      <w:proofErr w:type="spellStart"/>
      <w:r w:rsidRPr="004E03E4">
        <w:rPr>
          <w:rFonts w:asciiTheme="minorHAnsi" w:hAnsiTheme="minorHAnsi"/>
        </w:rPr>
        <w:t>selepas</w:t>
      </w:r>
      <w:proofErr w:type="spellEnd"/>
      <w:r w:rsidRPr="004E03E4">
        <w:rPr>
          <w:rFonts w:asciiTheme="minorHAnsi" w:hAnsiTheme="minorHAnsi"/>
        </w:rPr>
        <w:t xml:space="preserve"> extract </w:t>
      </w:r>
      <w:proofErr w:type="spellStart"/>
      <w:r w:rsidRPr="004E03E4">
        <w:rPr>
          <w:rFonts w:asciiTheme="minorHAnsi" w:hAnsiTheme="minorHAnsi"/>
        </w:rPr>
        <w:t>adalah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seperti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berikut</w:t>
      </w:r>
      <w:proofErr w:type="spellEnd"/>
      <w:r w:rsidRPr="004E03E4">
        <w:rPr>
          <w:rFonts w:asciiTheme="minorHAnsi" w:hAnsiTheme="minorHAnsi"/>
        </w:rPr>
        <w:t>:</w:t>
      </w:r>
      <w:r w:rsidR="003C2858">
        <w:br/>
      </w:r>
      <w:r w:rsidR="003C2858">
        <w:br/>
      </w:r>
      <w:r w:rsidR="003C2858" w:rsidRPr="003C2858">
        <w:rPr>
          <w:noProof/>
        </w:rPr>
        <w:drawing>
          <wp:inline distT="0" distB="0" distL="0" distR="0" wp14:anchorId="45731D3B" wp14:editId="7E2C38F7">
            <wp:extent cx="3695700" cy="179185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17358" cy="1802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19C08" w14:textId="79EF984B" w:rsidR="007C2A64" w:rsidRPr="004E03E4" w:rsidRDefault="004C0878" w:rsidP="007C2A64">
      <w:pPr>
        <w:pStyle w:val="Heading1"/>
        <w:rPr>
          <w:rFonts w:asciiTheme="minorHAnsi" w:hAnsiTheme="minorHAnsi"/>
          <w:sz w:val="28"/>
          <w:szCs w:val="28"/>
          <w:lang w:val="en-MY" w:eastAsia="en-MY"/>
        </w:rPr>
      </w:pPr>
      <w:r w:rsidRPr="004E03E4">
        <w:rPr>
          <w:rFonts w:asciiTheme="minorHAnsi" w:hAnsiTheme="minorHAnsi"/>
          <w:sz w:val="28"/>
          <w:szCs w:val="28"/>
          <w:lang w:val="en-MY" w:eastAsia="en-MY"/>
        </w:rPr>
        <w:lastRenderedPageBreak/>
        <w:t xml:space="preserve">2.4 </w:t>
      </w:r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>Deploy React App</w:t>
      </w:r>
    </w:p>
    <w:p w14:paraId="0344AF57" w14:textId="0E953F72" w:rsidR="007C2A64" w:rsidRDefault="007C2A64" w:rsidP="007C2A64">
      <w:pPr>
        <w:pStyle w:val="Heading1"/>
        <w:rPr>
          <w:rFonts w:asciiTheme="minorHAnsi" w:hAnsiTheme="minorHAnsi"/>
          <w:sz w:val="28"/>
          <w:szCs w:val="28"/>
          <w:lang w:val="en-MY" w:eastAsia="en-MY"/>
        </w:rPr>
      </w:pPr>
      <w:r w:rsidRPr="004E03E4">
        <w:rPr>
          <w:rFonts w:asciiTheme="minorHAnsi" w:hAnsiTheme="minorHAnsi"/>
          <w:sz w:val="28"/>
          <w:szCs w:val="28"/>
          <w:lang w:val="en-MY" w:eastAsia="en-MY"/>
        </w:rPr>
        <w:t xml:space="preserve">2.4.1 </w:t>
      </w:r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 xml:space="preserve">Langkah </w:t>
      </w:r>
      <w:proofErr w:type="spellStart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>Menyediakan</w:t>
      </w:r>
      <w:proofErr w:type="spellEnd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 xml:space="preserve"> </w:t>
      </w:r>
      <w:proofErr w:type="spellStart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>Dockerfile</w:t>
      </w:r>
      <w:proofErr w:type="spellEnd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 xml:space="preserve"> </w:t>
      </w:r>
      <w:proofErr w:type="spellStart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>untuk</w:t>
      </w:r>
      <w:proofErr w:type="spellEnd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 xml:space="preserve"> </w:t>
      </w:r>
      <w:proofErr w:type="spellStart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>Aplikasi</w:t>
      </w:r>
      <w:proofErr w:type="spellEnd"/>
      <w:r w:rsidR="00317C09" w:rsidRPr="004E03E4">
        <w:rPr>
          <w:rFonts w:asciiTheme="minorHAnsi" w:hAnsiTheme="minorHAnsi"/>
          <w:sz w:val="28"/>
          <w:szCs w:val="28"/>
          <w:lang w:val="en-MY" w:eastAsia="en-MY"/>
        </w:rPr>
        <w:t xml:space="preserve"> React</w:t>
      </w:r>
    </w:p>
    <w:p w14:paraId="0EAFA3E0" w14:textId="77777777" w:rsidR="004E03E4" w:rsidRPr="004E03E4" w:rsidRDefault="004E03E4" w:rsidP="004E03E4"/>
    <w:p w14:paraId="65908F77" w14:textId="032E8958" w:rsidR="007C2A64" w:rsidRPr="004E03E4" w:rsidRDefault="000755F6" w:rsidP="007C2A64">
      <w:pPr>
        <w:rPr>
          <w:rFonts w:asciiTheme="minorHAnsi" w:hAnsiTheme="minorHAnsi"/>
        </w:rPr>
      </w:pPr>
      <w:r w:rsidRPr="004E03E4">
        <w:rPr>
          <w:rFonts w:asciiTheme="minorHAnsi" w:hAnsiTheme="minorHAnsi"/>
        </w:rPr>
        <w:t xml:space="preserve">Sila </w:t>
      </w:r>
      <w:proofErr w:type="spellStart"/>
      <w:r w:rsidRPr="004E03E4">
        <w:rPr>
          <w:rFonts w:asciiTheme="minorHAnsi" w:hAnsiTheme="minorHAnsi"/>
        </w:rPr>
        <w:t>pastikan</w:t>
      </w:r>
      <w:proofErr w:type="spellEnd"/>
      <w:r w:rsidRPr="004E03E4">
        <w:rPr>
          <w:rFonts w:asciiTheme="minorHAnsi" w:hAnsiTheme="minorHAnsi"/>
        </w:rPr>
        <w:t xml:space="preserve"> fail </w:t>
      </w:r>
      <w:proofErr w:type="spellStart"/>
      <w:r w:rsidRPr="004E03E4">
        <w:rPr>
          <w:rFonts w:asciiTheme="minorHAnsi" w:hAnsiTheme="minorHAnsi"/>
          <w:b/>
          <w:bCs/>
        </w:rPr>
        <w:t>Dockerfile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berada</w:t>
      </w:r>
      <w:proofErr w:type="spellEnd"/>
      <w:r w:rsidRPr="004E03E4">
        <w:rPr>
          <w:rFonts w:asciiTheme="minorHAnsi" w:hAnsiTheme="minorHAnsi"/>
        </w:rPr>
        <w:t xml:space="preserve"> di </w:t>
      </w:r>
      <w:proofErr w:type="spellStart"/>
      <w:r w:rsidRPr="004E03E4">
        <w:rPr>
          <w:rFonts w:asciiTheme="minorHAnsi" w:hAnsiTheme="minorHAnsi"/>
        </w:rPr>
        <w:t>dalam</w:t>
      </w:r>
      <w:proofErr w:type="spellEnd"/>
      <w:r w:rsidRPr="004E03E4">
        <w:rPr>
          <w:rFonts w:asciiTheme="minorHAnsi" w:hAnsiTheme="minorHAnsi"/>
        </w:rPr>
        <w:t xml:space="preserve"> folder </w:t>
      </w:r>
      <w:proofErr w:type="spellStart"/>
      <w:r w:rsidRPr="004E03E4">
        <w:rPr>
          <w:rFonts w:asciiTheme="minorHAnsi" w:hAnsiTheme="minorHAnsi"/>
        </w:rPr>
        <w:t>yourproject</w:t>
      </w:r>
      <w:proofErr w:type="spellEnd"/>
      <w:r w:rsidRPr="004E03E4">
        <w:rPr>
          <w:rFonts w:asciiTheme="minorHAnsi" w:hAnsiTheme="minorHAnsi"/>
        </w:rPr>
        <w:t>/</w:t>
      </w:r>
      <w:proofErr w:type="spellStart"/>
      <w:r w:rsidRPr="004E03E4">
        <w:rPr>
          <w:rFonts w:asciiTheme="minorHAnsi" w:hAnsiTheme="minorHAnsi"/>
        </w:rPr>
        <w:t>productApp</w:t>
      </w:r>
      <w:proofErr w:type="spellEnd"/>
      <w:r w:rsidRPr="004E03E4">
        <w:rPr>
          <w:rFonts w:asciiTheme="minorHAnsi" w:hAnsiTheme="minorHAnsi"/>
        </w:rPr>
        <w:t xml:space="preserve"> dan </w:t>
      </w:r>
      <w:proofErr w:type="spellStart"/>
      <w:r w:rsidRPr="004E03E4">
        <w:rPr>
          <w:rFonts w:asciiTheme="minorHAnsi" w:hAnsiTheme="minorHAnsi"/>
        </w:rPr>
        <w:t>mengandungi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skrip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berikut</w:t>
      </w:r>
      <w:proofErr w:type="spellEnd"/>
      <w:r w:rsidRPr="004E03E4">
        <w:rPr>
          <w:rFonts w:asciiTheme="minorHAnsi" w:hAnsiTheme="minorHAnsi"/>
        </w:rPr>
        <w:t>:</w:t>
      </w:r>
    </w:p>
    <w:p w14:paraId="2B579497" w14:textId="77777777" w:rsidR="004E03E4" w:rsidRDefault="004E03E4" w:rsidP="007C2A6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0755F6" w14:paraId="6030DF7E" w14:textId="77777777" w:rsidTr="000755F6">
        <w:tc>
          <w:tcPr>
            <w:tcW w:w="8630" w:type="dxa"/>
          </w:tcPr>
          <w:p w14:paraId="1F80B914" w14:textId="77777777" w:rsidR="00DC4A61" w:rsidRDefault="00DC4A61" w:rsidP="000755F6"/>
          <w:p w14:paraId="13F509B5" w14:textId="7EA1C7F3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FROM node:16-alpine AS build</w:t>
            </w:r>
          </w:p>
          <w:p w14:paraId="3A822F9C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WORKDIR /app</w:t>
            </w:r>
          </w:p>
          <w:p w14:paraId="2F6938C2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COPY package</w:t>
            </w:r>
            <w:proofErr w:type="gramStart"/>
            <w:r w:rsidRPr="004E03E4">
              <w:rPr>
                <w:rFonts w:asciiTheme="minorHAnsi" w:hAnsiTheme="minorHAnsi"/>
              </w:rPr>
              <w:t>*.json ./</w:t>
            </w:r>
            <w:proofErr w:type="gramEnd"/>
          </w:p>
          <w:p w14:paraId="72B33015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 xml:space="preserve">RUN </w:t>
            </w:r>
            <w:proofErr w:type="spellStart"/>
            <w:r w:rsidRPr="004E03E4">
              <w:rPr>
                <w:rFonts w:asciiTheme="minorHAnsi" w:hAnsiTheme="minorHAnsi"/>
              </w:rPr>
              <w:t>npm</w:t>
            </w:r>
            <w:proofErr w:type="spellEnd"/>
            <w:r w:rsidRPr="004E03E4">
              <w:rPr>
                <w:rFonts w:asciiTheme="minorHAnsi" w:hAnsiTheme="minorHAnsi"/>
              </w:rPr>
              <w:t xml:space="preserve"> install</w:t>
            </w:r>
          </w:p>
          <w:p w14:paraId="5F488C04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proofErr w:type="gramStart"/>
            <w:r w:rsidRPr="004E03E4">
              <w:rPr>
                <w:rFonts w:asciiTheme="minorHAnsi" w:hAnsiTheme="minorHAnsi"/>
              </w:rPr>
              <w:t>COPY .</w:t>
            </w:r>
            <w:proofErr w:type="gramEnd"/>
            <w:r w:rsidRPr="004E03E4">
              <w:rPr>
                <w:rFonts w:asciiTheme="minorHAnsi" w:hAnsiTheme="minorHAnsi"/>
              </w:rPr>
              <w:t xml:space="preserve"> .</w:t>
            </w:r>
          </w:p>
          <w:p w14:paraId="7D304EFD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 xml:space="preserve">RUN </w:t>
            </w:r>
            <w:proofErr w:type="spellStart"/>
            <w:r w:rsidRPr="004E03E4">
              <w:rPr>
                <w:rFonts w:asciiTheme="minorHAnsi" w:hAnsiTheme="minorHAnsi"/>
              </w:rPr>
              <w:t>npm</w:t>
            </w:r>
            <w:proofErr w:type="spellEnd"/>
            <w:r w:rsidRPr="004E03E4">
              <w:rPr>
                <w:rFonts w:asciiTheme="minorHAnsi" w:hAnsiTheme="minorHAnsi"/>
              </w:rPr>
              <w:t xml:space="preserve"> run build</w:t>
            </w:r>
          </w:p>
          <w:p w14:paraId="4153426F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</w:p>
          <w:p w14:paraId="32288659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 xml:space="preserve">FROM </w:t>
            </w:r>
            <w:proofErr w:type="spellStart"/>
            <w:proofErr w:type="gramStart"/>
            <w:r w:rsidRPr="004E03E4">
              <w:rPr>
                <w:rFonts w:asciiTheme="minorHAnsi" w:hAnsiTheme="minorHAnsi"/>
              </w:rPr>
              <w:t>nginx:stable</w:t>
            </w:r>
            <w:proofErr w:type="gramEnd"/>
            <w:r w:rsidRPr="004E03E4">
              <w:rPr>
                <w:rFonts w:asciiTheme="minorHAnsi" w:hAnsiTheme="minorHAnsi"/>
              </w:rPr>
              <w:t>-alpine</w:t>
            </w:r>
            <w:proofErr w:type="spellEnd"/>
          </w:p>
          <w:p w14:paraId="57B6DEFF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COPY --from=build /app/build /</w:t>
            </w:r>
            <w:proofErr w:type="spellStart"/>
            <w:r w:rsidRPr="004E03E4">
              <w:rPr>
                <w:rFonts w:asciiTheme="minorHAnsi" w:hAnsiTheme="minorHAnsi"/>
              </w:rPr>
              <w:t>usr</w:t>
            </w:r>
            <w:proofErr w:type="spellEnd"/>
            <w:r w:rsidRPr="004E03E4">
              <w:rPr>
                <w:rFonts w:asciiTheme="minorHAnsi" w:hAnsiTheme="minorHAnsi"/>
              </w:rPr>
              <w:t>/share/nginx/html</w:t>
            </w:r>
          </w:p>
          <w:p w14:paraId="1D95AE3C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 xml:space="preserve">COPY </w:t>
            </w:r>
            <w:proofErr w:type="spellStart"/>
            <w:r w:rsidRPr="004E03E4">
              <w:rPr>
                <w:rFonts w:asciiTheme="minorHAnsi" w:hAnsiTheme="minorHAnsi"/>
              </w:rPr>
              <w:t>nginx.conf</w:t>
            </w:r>
            <w:proofErr w:type="spellEnd"/>
            <w:r w:rsidRPr="004E03E4">
              <w:rPr>
                <w:rFonts w:asciiTheme="minorHAnsi" w:hAnsiTheme="minorHAnsi"/>
              </w:rPr>
              <w:t xml:space="preserve"> /etc/nginx/</w:t>
            </w:r>
            <w:proofErr w:type="spellStart"/>
            <w:r w:rsidRPr="004E03E4">
              <w:rPr>
                <w:rFonts w:asciiTheme="minorHAnsi" w:hAnsiTheme="minorHAnsi"/>
              </w:rPr>
              <w:t>conf.d</w:t>
            </w:r>
            <w:proofErr w:type="spellEnd"/>
            <w:r w:rsidRPr="004E03E4">
              <w:rPr>
                <w:rFonts w:asciiTheme="minorHAnsi" w:hAnsiTheme="minorHAnsi"/>
              </w:rPr>
              <w:t>/</w:t>
            </w:r>
            <w:proofErr w:type="spellStart"/>
            <w:r w:rsidRPr="004E03E4">
              <w:rPr>
                <w:rFonts w:asciiTheme="minorHAnsi" w:hAnsiTheme="minorHAnsi"/>
              </w:rPr>
              <w:t>default.conf</w:t>
            </w:r>
            <w:proofErr w:type="spellEnd"/>
          </w:p>
          <w:p w14:paraId="124A0639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EXPOSE 80</w:t>
            </w:r>
          </w:p>
          <w:p w14:paraId="7B22BC61" w14:textId="77777777" w:rsidR="000755F6" w:rsidRPr="004E03E4" w:rsidRDefault="000755F6" w:rsidP="000755F6">
            <w:pPr>
              <w:rPr>
                <w:rFonts w:asciiTheme="minorHAnsi" w:hAnsiTheme="minorHAnsi"/>
              </w:rPr>
            </w:pPr>
            <w:r w:rsidRPr="004E03E4">
              <w:rPr>
                <w:rFonts w:asciiTheme="minorHAnsi" w:hAnsiTheme="minorHAnsi"/>
              </w:rPr>
              <w:t>CMD ["nginx", "-g", "daemon off;"]</w:t>
            </w:r>
          </w:p>
          <w:p w14:paraId="3B12ED92" w14:textId="460CFBC0" w:rsidR="00DC4A61" w:rsidRDefault="00DC4A61" w:rsidP="000755F6"/>
        </w:tc>
      </w:tr>
    </w:tbl>
    <w:p w14:paraId="32DEF3B4" w14:textId="77777777" w:rsidR="004E03E4" w:rsidRDefault="004E03E4" w:rsidP="007C2A64">
      <w:pPr>
        <w:rPr>
          <w:rFonts w:asciiTheme="minorHAnsi" w:hAnsiTheme="minorHAnsi"/>
        </w:rPr>
      </w:pPr>
    </w:p>
    <w:p w14:paraId="470E4306" w14:textId="68F24F74" w:rsidR="000755F6" w:rsidRPr="004E03E4" w:rsidRDefault="000755F6" w:rsidP="007C2A64">
      <w:pPr>
        <w:rPr>
          <w:rFonts w:asciiTheme="minorHAnsi" w:hAnsiTheme="minorHAnsi"/>
        </w:rPr>
      </w:pPr>
      <w:r w:rsidRPr="004E03E4">
        <w:rPr>
          <w:rFonts w:asciiTheme="minorHAnsi" w:hAnsiTheme="minorHAnsi"/>
        </w:rPr>
        <w:t xml:space="preserve">Jika fail </w:t>
      </w:r>
      <w:proofErr w:type="spellStart"/>
      <w:r w:rsidRPr="004E03E4">
        <w:rPr>
          <w:rFonts w:asciiTheme="minorHAnsi" w:hAnsiTheme="minorHAnsi"/>
        </w:rPr>
        <w:t>ini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tiada</w:t>
      </w:r>
      <w:proofErr w:type="spellEnd"/>
      <w:r w:rsidRPr="004E03E4">
        <w:rPr>
          <w:rFonts w:asciiTheme="minorHAnsi" w:hAnsiTheme="minorHAnsi"/>
        </w:rPr>
        <w:t xml:space="preserve">, </w:t>
      </w:r>
      <w:proofErr w:type="spellStart"/>
      <w:r w:rsidRPr="004E03E4">
        <w:rPr>
          <w:rFonts w:asciiTheme="minorHAnsi" w:hAnsiTheme="minorHAnsi"/>
        </w:rPr>
        <w:t>sila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cipta</w:t>
      </w:r>
      <w:proofErr w:type="spellEnd"/>
      <w:r w:rsidRPr="004E03E4">
        <w:rPr>
          <w:rFonts w:asciiTheme="minorHAnsi" w:hAnsiTheme="minorHAnsi"/>
        </w:rPr>
        <w:t xml:space="preserve"> fail </w:t>
      </w:r>
      <w:proofErr w:type="spellStart"/>
      <w:r w:rsidRPr="004E03E4">
        <w:rPr>
          <w:rFonts w:asciiTheme="minorHAnsi" w:hAnsiTheme="minorHAnsi"/>
        </w:rPr>
        <w:t>baru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bernama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Dockerfile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secara</w:t>
      </w:r>
      <w:proofErr w:type="spellEnd"/>
      <w:r w:rsidRPr="004E03E4">
        <w:rPr>
          <w:rFonts w:asciiTheme="minorHAnsi" w:hAnsiTheme="minorHAnsi"/>
        </w:rPr>
        <w:t xml:space="preserve"> manual </w:t>
      </w:r>
      <w:proofErr w:type="spellStart"/>
      <w:r w:rsidRPr="004E03E4">
        <w:rPr>
          <w:rFonts w:asciiTheme="minorHAnsi" w:hAnsiTheme="minorHAnsi"/>
        </w:rPr>
        <w:t>dalam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direktori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productApp</w:t>
      </w:r>
      <w:proofErr w:type="spellEnd"/>
      <w:r w:rsidRPr="004E03E4">
        <w:rPr>
          <w:rFonts w:asciiTheme="minorHAnsi" w:hAnsiTheme="minorHAnsi"/>
        </w:rPr>
        <w:t xml:space="preserve">, </w:t>
      </w:r>
      <w:proofErr w:type="spellStart"/>
      <w:r w:rsidRPr="004E03E4">
        <w:rPr>
          <w:rFonts w:asciiTheme="minorHAnsi" w:hAnsiTheme="minorHAnsi"/>
        </w:rPr>
        <w:t>kemudian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salin</w:t>
      </w:r>
      <w:proofErr w:type="spellEnd"/>
      <w:r w:rsidRPr="004E03E4">
        <w:rPr>
          <w:rFonts w:asciiTheme="minorHAnsi" w:hAnsiTheme="minorHAnsi"/>
        </w:rPr>
        <w:t xml:space="preserve"> dan </w:t>
      </w:r>
      <w:proofErr w:type="spellStart"/>
      <w:r w:rsidRPr="004E03E4">
        <w:rPr>
          <w:rFonts w:asciiTheme="minorHAnsi" w:hAnsiTheme="minorHAnsi"/>
        </w:rPr>
        <w:t>tampal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skrip</w:t>
      </w:r>
      <w:proofErr w:type="spellEnd"/>
      <w:r w:rsidRPr="004E03E4">
        <w:rPr>
          <w:rFonts w:asciiTheme="minorHAnsi" w:hAnsiTheme="minorHAnsi"/>
        </w:rPr>
        <w:t xml:space="preserve"> di </w:t>
      </w:r>
      <w:proofErr w:type="spellStart"/>
      <w:r w:rsidRPr="004E03E4">
        <w:rPr>
          <w:rFonts w:asciiTheme="minorHAnsi" w:hAnsiTheme="minorHAnsi"/>
        </w:rPr>
        <w:t>atas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ke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dalamnya</w:t>
      </w:r>
      <w:proofErr w:type="spellEnd"/>
      <w:r w:rsidRPr="004E03E4">
        <w:rPr>
          <w:rFonts w:asciiTheme="minorHAnsi" w:hAnsiTheme="minorHAnsi"/>
        </w:rPr>
        <w:t>.</w:t>
      </w:r>
    </w:p>
    <w:p w14:paraId="16E636DA" w14:textId="2E37FCB6" w:rsidR="000755F6" w:rsidRDefault="00DC4A61" w:rsidP="000755F6">
      <w:pPr>
        <w:rPr>
          <w:rFonts w:asciiTheme="minorHAnsi" w:hAnsiTheme="minorHAnsi"/>
        </w:rPr>
      </w:pPr>
      <w:proofErr w:type="spellStart"/>
      <w:r w:rsidRPr="004E03E4">
        <w:rPr>
          <w:rFonts w:asciiTheme="minorHAnsi" w:hAnsiTheme="minorHAnsi"/>
        </w:rPr>
        <w:t>Penjelasan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setiap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arahan</w:t>
      </w:r>
      <w:proofErr w:type="spellEnd"/>
      <w:r w:rsidRPr="004E03E4">
        <w:rPr>
          <w:rFonts w:asciiTheme="minorHAnsi" w:hAnsiTheme="minorHAnsi"/>
        </w:rPr>
        <w:t xml:space="preserve"> </w:t>
      </w:r>
      <w:proofErr w:type="spellStart"/>
      <w:r w:rsidRPr="004E03E4">
        <w:rPr>
          <w:rFonts w:asciiTheme="minorHAnsi" w:hAnsiTheme="minorHAnsi"/>
        </w:rPr>
        <w:t>Dockerfile</w:t>
      </w:r>
      <w:proofErr w:type="spellEnd"/>
      <w:r w:rsidRPr="004E03E4">
        <w:rPr>
          <w:rFonts w:asciiTheme="minorHAnsi" w:hAnsiTheme="minorHAnsi"/>
        </w:rPr>
        <w:t>:</w:t>
      </w:r>
    </w:p>
    <w:p w14:paraId="34E68E10" w14:textId="77777777" w:rsidR="004E03E4" w:rsidRPr="004E03E4" w:rsidRDefault="004E03E4" w:rsidP="000755F6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5100"/>
      </w:tblGrid>
      <w:tr w:rsidR="00DC4A61" w:rsidRPr="00DC4A61" w14:paraId="6F1E71C5" w14:textId="77777777" w:rsidTr="00DC4A61">
        <w:trPr>
          <w:trHeight w:val="315"/>
        </w:trPr>
        <w:tc>
          <w:tcPr>
            <w:tcW w:w="2045" w:type="pct"/>
            <w:shd w:val="clear" w:color="auto" w:fill="auto"/>
            <w:vAlign w:val="center"/>
            <w:hideMark/>
          </w:tcPr>
          <w:p w14:paraId="5A5B07E8" w14:textId="77777777" w:rsidR="00DC4A61" w:rsidRPr="00DC4A61" w:rsidRDefault="00DC4A61" w:rsidP="00DC4A6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Arahan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714B418B" w14:textId="77777777" w:rsidR="00DC4A61" w:rsidRPr="00DC4A61" w:rsidRDefault="00DC4A61" w:rsidP="00DC4A6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b/>
                <w:bCs/>
                <w:color w:val="000000"/>
                <w:sz w:val="18"/>
                <w:szCs w:val="18"/>
              </w:rPr>
              <w:t>Fungsi</w:t>
            </w:r>
            <w:proofErr w:type="spellEnd"/>
          </w:p>
        </w:tc>
      </w:tr>
      <w:tr w:rsidR="00DC4A61" w:rsidRPr="00DC4A61" w14:paraId="68717C3E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7DFF9191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FROM node:16-alpine AS build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50806362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Gunakan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image Node.js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versi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ringan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(alpine)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untuk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membina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aplikasi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React.</w:t>
            </w:r>
          </w:p>
        </w:tc>
      </w:tr>
      <w:tr w:rsidR="00DC4A61" w:rsidRPr="00DC4A61" w14:paraId="7D2E7A73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64B847F7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WORKDIR /app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0CADA8B9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Tetapkan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direktori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kerja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dalam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kontena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  <w:tr w:rsidR="00DC4A61" w:rsidRPr="00DC4A61" w14:paraId="71723A93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7B1C8549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COPY package</w:t>
            </w:r>
            <w:proofErr w:type="gram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*.json ./</w:t>
            </w:r>
            <w:proofErr w:type="gramEnd"/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103236EF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Salin fail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konfigurasi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npm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untuk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pemasangan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dependencies.</w:t>
            </w:r>
          </w:p>
        </w:tc>
      </w:tr>
      <w:tr w:rsidR="00DC4A61" w:rsidRPr="00DC4A61" w14:paraId="4646508B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463E0BBE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RUN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npm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install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5555590E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Pasang dependencies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projek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React.</w:t>
            </w:r>
          </w:p>
        </w:tc>
      </w:tr>
      <w:tr w:rsidR="00DC4A61" w:rsidRPr="00DC4A61" w14:paraId="7D5CD28B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128CB1E6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gram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COPY .</w:t>
            </w:r>
            <w:proofErr w:type="gram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.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3A919062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Salin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semua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kod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sumber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ke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dalam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kontena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  <w:tr w:rsidR="00DC4A61" w:rsidRPr="00DC4A61" w14:paraId="2799AFF9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6D06219E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RUN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npm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run build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1F44A5CF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Bina (compile)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projek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React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ke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dalam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folder build.</w:t>
            </w:r>
          </w:p>
        </w:tc>
      </w:tr>
      <w:tr w:rsidR="00DC4A61" w:rsidRPr="00DC4A61" w14:paraId="335E0503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4E0098A8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FROM </w:t>
            </w:r>
            <w:proofErr w:type="spellStart"/>
            <w:proofErr w:type="gram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nginx:stable</w:t>
            </w:r>
            <w:proofErr w:type="gram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-alpine</w:t>
            </w:r>
            <w:proofErr w:type="spellEnd"/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07ED3D86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Gunakan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NGINX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versi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ringan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untuk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hidangkan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aplikasi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yang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telah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dibina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  <w:tr w:rsidR="00DC4A61" w:rsidRPr="00DC4A61" w14:paraId="4961371D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38F31AEF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COPY --from=build /app/build /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usr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/share/nginx/html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615D0A4E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Salin output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binaan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ke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direktori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NGINX.</w:t>
            </w:r>
          </w:p>
        </w:tc>
      </w:tr>
      <w:tr w:rsidR="00DC4A61" w:rsidRPr="00DC4A61" w14:paraId="1632FE16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318C3924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COPY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nginx.conf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/etc/nginx/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conf.d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/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default.conf</w:t>
            </w:r>
            <w:proofErr w:type="spellEnd"/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6B78D93E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Salin fail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konfigurasi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NGINX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ke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lokasi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yang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sesuai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  <w:tr w:rsidR="00DC4A61" w:rsidRPr="00DC4A61" w14:paraId="27F852F9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3D4A4E76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EXPOSE 80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66B0CEBF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Dedahkan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port 80 (port HTTP standard)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untuk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diakses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dari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luar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  <w:tr w:rsidR="00DC4A61" w:rsidRPr="00DC4A61" w14:paraId="45A1C1F2" w14:textId="77777777" w:rsidTr="00DC4A61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7C93EF46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CMD ["nginx", "-g", "daemon off;"]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524F41F2" w14:textId="77777777" w:rsidR="00DC4A61" w:rsidRPr="00DC4A61" w:rsidRDefault="00DC4A61" w:rsidP="00DC4A61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Jalankan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NGINX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sebagai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servis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utama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dalam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kontena</w:t>
            </w:r>
            <w:proofErr w:type="spellEnd"/>
            <w:r w:rsidRPr="00DC4A61">
              <w:rPr>
                <w:rFonts w:asciiTheme="minorHAnsi" w:hAnsiTheme="minorHAnsi"/>
                <w:color w:val="000000"/>
                <w:sz w:val="18"/>
                <w:szCs w:val="18"/>
              </w:rPr>
              <w:t>.</w:t>
            </w:r>
          </w:p>
        </w:tc>
      </w:tr>
    </w:tbl>
    <w:p w14:paraId="705F6DB9" w14:textId="77777777" w:rsidR="000755F6" w:rsidRPr="000755F6" w:rsidRDefault="000755F6" w:rsidP="000755F6"/>
    <w:p w14:paraId="47F0EF98" w14:textId="0124636E" w:rsidR="000755F6" w:rsidRDefault="000755F6" w:rsidP="007C2A64"/>
    <w:p w14:paraId="6C0711D4" w14:textId="34569066" w:rsidR="000755F6" w:rsidRDefault="000755F6" w:rsidP="007C2A64"/>
    <w:p w14:paraId="01ADFBA5" w14:textId="28E3B90D" w:rsidR="00317C09" w:rsidRDefault="00317C09" w:rsidP="00B3384F">
      <w:pPr>
        <w:pStyle w:val="Heading1"/>
        <w:rPr>
          <w:sz w:val="28"/>
          <w:szCs w:val="28"/>
          <w:lang w:val="en-MY" w:eastAsia="en-MY"/>
        </w:rPr>
      </w:pPr>
      <w:r>
        <w:rPr>
          <w:sz w:val="28"/>
          <w:szCs w:val="28"/>
          <w:lang w:val="en-MY" w:eastAsia="en-MY"/>
        </w:rPr>
        <w:lastRenderedPageBreak/>
        <w:t xml:space="preserve">2.4.2 </w:t>
      </w:r>
      <w:r w:rsidRPr="00317C09">
        <w:rPr>
          <w:sz w:val="28"/>
          <w:szCs w:val="28"/>
          <w:lang w:val="en-MY" w:eastAsia="en-MY"/>
        </w:rPr>
        <w:t xml:space="preserve">Langkah </w:t>
      </w:r>
      <w:proofErr w:type="spellStart"/>
      <w:r w:rsidRPr="00317C09">
        <w:rPr>
          <w:sz w:val="28"/>
          <w:szCs w:val="28"/>
          <w:lang w:val="en-MY" w:eastAsia="en-MY"/>
        </w:rPr>
        <w:t>Menyediakan</w:t>
      </w:r>
      <w:proofErr w:type="spellEnd"/>
      <w:r w:rsidRPr="00317C09">
        <w:rPr>
          <w:sz w:val="28"/>
          <w:szCs w:val="28"/>
          <w:lang w:val="en-MY" w:eastAsia="en-MY"/>
        </w:rPr>
        <w:t xml:space="preserve"> </w:t>
      </w:r>
      <w:proofErr w:type="spellStart"/>
      <w:r>
        <w:rPr>
          <w:sz w:val="28"/>
          <w:szCs w:val="28"/>
          <w:lang w:val="en-MY" w:eastAsia="en-MY"/>
        </w:rPr>
        <w:t>nginx.conf</w:t>
      </w:r>
      <w:proofErr w:type="spellEnd"/>
      <w:r w:rsidRPr="00317C09">
        <w:rPr>
          <w:sz w:val="28"/>
          <w:szCs w:val="28"/>
          <w:lang w:val="en-MY" w:eastAsia="en-MY"/>
        </w:rPr>
        <w:t xml:space="preserve"> </w:t>
      </w:r>
      <w:proofErr w:type="spellStart"/>
      <w:r w:rsidRPr="00317C09">
        <w:rPr>
          <w:sz w:val="28"/>
          <w:szCs w:val="28"/>
          <w:lang w:val="en-MY" w:eastAsia="en-MY"/>
        </w:rPr>
        <w:t>untuk</w:t>
      </w:r>
      <w:proofErr w:type="spellEnd"/>
      <w:r w:rsidRPr="00317C09">
        <w:rPr>
          <w:sz w:val="28"/>
          <w:szCs w:val="28"/>
          <w:lang w:val="en-MY" w:eastAsia="en-MY"/>
        </w:rPr>
        <w:t xml:space="preserve"> </w:t>
      </w:r>
      <w:proofErr w:type="spellStart"/>
      <w:r w:rsidRPr="00317C09">
        <w:rPr>
          <w:sz w:val="28"/>
          <w:szCs w:val="28"/>
          <w:lang w:val="en-MY" w:eastAsia="en-MY"/>
        </w:rPr>
        <w:t>Aplikasi</w:t>
      </w:r>
      <w:proofErr w:type="spellEnd"/>
      <w:r w:rsidRPr="00317C09">
        <w:rPr>
          <w:sz w:val="28"/>
          <w:szCs w:val="28"/>
          <w:lang w:val="en-MY" w:eastAsia="en-MY"/>
        </w:rPr>
        <w:t xml:space="preserve"> React </w:t>
      </w:r>
    </w:p>
    <w:p w14:paraId="433EF280" w14:textId="77777777" w:rsidR="00B3384F" w:rsidRPr="00B3384F" w:rsidRDefault="00B3384F" w:rsidP="00B3384F"/>
    <w:p w14:paraId="64CC4B28" w14:textId="12198B28" w:rsidR="00317C09" w:rsidRPr="00467B53" w:rsidRDefault="00317C09" w:rsidP="00317C09">
      <w:pPr>
        <w:rPr>
          <w:rFonts w:asciiTheme="minorHAnsi" w:hAnsiTheme="minorHAnsi"/>
        </w:rPr>
      </w:pPr>
      <w:r w:rsidRPr="00467B53">
        <w:rPr>
          <w:rFonts w:asciiTheme="minorHAnsi" w:hAnsiTheme="minorHAnsi"/>
        </w:rPr>
        <w:t xml:space="preserve">Sila </w:t>
      </w:r>
      <w:proofErr w:type="spellStart"/>
      <w:r w:rsidRPr="00467B53">
        <w:rPr>
          <w:rFonts w:asciiTheme="minorHAnsi" w:hAnsiTheme="minorHAnsi"/>
        </w:rPr>
        <w:t>pastikan</w:t>
      </w:r>
      <w:proofErr w:type="spellEnd"/>
      <w:r w:rsidRPr="00467B53">
        <w:rPr>
          <w:rFonts w:asciiTheme="minorHAnsi" w:hAnsiTheme="minorHAnsi"/>
        </w:rPr>
        <w:t xml:space="preserve"> fail </w:t>
      </w:r>
      <w:proofErr w:type="spellStart"/>
      <w:r w:rsidRPr="00467B53">
        <w:rPr>
          <w:rFonts w:asciiTheme="minorHAnsi" w:hAnsiTheme="minorHAnsi"/>
          <w:b/>
          <w:bCs/>
        </w:rPr>
        <w:t>nginx.conf</w:t>
      </w:r>
      <w:proofErr w:type="spellEnd"/>
      <w:r w:rsidRPr="00467B53">
        <w:rPr>
          <w:rFonts w:asciiTheme="minorHAnsi" w:hAnsiTheme="minorHAnsi"/>
          <w:b/>
          <w:bCs/>
        </w:rPr>
        <w:t xml:space="preserve"> </w:t>
      </w:r>
      <w:proofErr w:type="spellStart"/>
      <w:r w:rsidRPr="00467B53">
        <w:rPr>
          <w:rFonts w:asciiTheme="minorHAnsi" w:hAnsiTheme="minorHAnsi"/>
        </w:rPr>
        <w:t>berada</w:t>
      </w:r>
      <w:proofErr w:type="spellEnd"/>
      <w:r w:rsidRPr="00467B53">
        <w:rPr>
          <w:rFonts w:asciiTheme="minorHAnsi" w:hAnsiTheme="minorHAnsi"/>
        </w:rPr>
        <w:t xml:space="preserve"> di </w:t>
      </w:r>
      <w:proofErr w:type="spellStart"/>
      <w:r w:rsidRPr="00467B53">
        <w:rPr>
          <w:rFonts w:asciiTheme="minorHAnsi" w:hAnsiTheme="minorHAnsi"/>
        </w:rPr>
        <w:t>dalam</w:t>
      </w:r>
      <w:proofErr w:type="spellEnd"/>
      <w:r w:rsidRPr="00467B53">
        <w:rPr>
          <w:rFonts w:asciiTheme="minorHAnsi" w:hAnsiTheme="minorHAnsi"/>
        </w:rPr>
        <w:t xml:space="preserve"> folder </w:t>
      </w:r>
      <w:proofErr w:type="spellStart"/>
      <w:r w:rsidRPr="00467B53">
        <w:rPr>
          <w:rFonts w:asciiTheme="minorHAnsi" w:hAnsiTheme="minorHAnsi"/>
        </w:rPr>
        <w:t>yourproject</w:t>
      </w:r>
      <w:proofErr w:type="spellEnd"/>
      <w:r w:rsidRPr="00467B53">
        <w:rPr>
          <w:rFonts w:asciiTheme="minorHAnsi" w:hAnsiTheme="minorHAnsi"/>
        </w:rPr>
        <w:t>/</w:t>
      </w:r>
      <w:proofErr w:type="spellStart"/>
      <w:r w:rsidRPr="00467B53">
        <w:rPr>
          <w:rFonts w:asciiTheme="minorHAnsi" w:hAnsiTheme="minorHAnsi"/>
        </w:rPr>
        <w:t>productApp</w:t>
      </w:r>
      <w:proofErr w:type="spellEnd"/>
      <w:r w:rsidRPr="00467B53">
        <w:rPr>
          <w:rFonts w:asciiTheme="minorHAnsi" w:hAnsiTheme="minorHAnsi"/>
        </w:rPr>
        <w:t xml:space="preserve"> dan </w:t>
      </w:r>
      <w:proofErr w:type="spellStart"/>
      <w:r w:rsidRPr="00467B53">
        <w:rPr>
          <w:rFonts w:asciiTheme="minorHAnsi" w:hAnsiTheme="minorHAnsi"/>
        </w:rPr>
        <w:t>mengandungi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skrip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berikut</w:t>
      </w:r>
      <w:proofErr w:type="spellEnd"/>
      <w:r w:rsidRPr="00467B53">
        <w:rPr>
          <w:rFonts w:asciiTheme="minorHAnsi" w:hAnsi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17C09" w:rsidRPr="00467B53" w14:paraId="16EA52BD" w14:textId="77777777" w:rsidTr="00317C09">
        <w:tc>
          <w:tcPr>
            <w:tcW w:w="8630" w:type="dxa"/>
          </w:tcPr>
          <w:p w14:paraId="2F8DF4CC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>server {</w:t>
            </w:r>
          </w:p>
          <w:p w14:paraId="73F4F280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listen 80;</w:t>
            </w:r>
          </w:p>
          <w:p w14:paraId="170801C7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</w:p>
          <w:p w14:paraId="2938EAB6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location / {</w:t>
            </w:r>
          </w:p>
          <w:p w14:paraId="07912389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    root /</w:t>
            </w:r>
            <w:proofErr w:type="spellStart"/>
            <w:r w:rsidRPr="00467B53">
              <w:rPr>
                <w:rFonts w:asciiTheme="minorHAnsi" w:hAnsiTheme="minorHAnsi"/>
              </w:rPr>
              <w:t>usr</w:t>
            </w:r>
            <w:proofErr w:type="spellEnd"/>
            <w:r w:rsidRPr="00467B53">
              <w:rPr>
                <w:rFonts w:asciiTheme="minorHAnsi" w:hAnsiTheme="minorHAnsi"/>
              </w:rPr>
              <w:t>/share/nginx/html;</w:t>
            </w:r>
          </w:p>
          <w:p w14:paraId="660CE2F5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    index index.html;</w:t>
            </w:r>
          </w:p>
          <w:p w14:paraId="176BC6F2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    </w:t>
            </w:r>
            <w:proofErr w:type="spellStart"/>
            <w:r w:rsidRPr="00467B53">
              <w:rPr>
                <w:rFonts w:asciiTheme="minorHAnsi" w:hAnsiTheme="minorHAnsi"/>
              </w:rPr>
              <w:t>try_files</w:t>
            </w:r>
            <w:proofErr w:type="spellEnd"/>
            <w:r w:rsidRPr="00467B53">
              <w:rPr>
                <w:rFonts w:asciiTheme="minorHAnsi" w:hAnsiTheme="minorHAnsi"/>
              </w:rPr>
              <w:t xml:space="preserve"> $</w:t>
            </w:r>
            <w:proofErr w:type="spellStart"/>
            <w:r w:rsidRPr="00467B53">
              <w:rPr>
                <w:rFonts w:asciiTheme="minorHAnsi" w:hAnsiTheme="minorHAnsi"/>
              </w:rPr>
              <w:t>uri</w:t>
            </w:r>
            <w:proofErr w:type="spellEnd"/>
            <w:r w:rsidRPr="00467B53">
              <w:rPr>
                <w:rFonts w:asciiTheme="minorHAnsi" w:hAnsiTheme="minorHAnsi"/>
              </w:rPr>
              <w:t xml:space="preserve"> $</w:t>
            </w:r>
            <w:proofErr w:type="spellStart"/>
            <w:r w:rsidRPr="00467B53">
              <w:rPr>
                <w:rFonts w:asciiTheme="minorHAnsi" w:hAnsiTheme="minorHAnsi"/>
              </w:rPr>
              <w:t>uri</w:t>
            </w:r>
            <w:proofErr w:type="spellEnd"/>
            <w:r w:rsidRPr="00467B53">
              <w:rPr>
                <w:rFonts w:asciiTheme="minorHAnsi" w:hAnsiTheme="minorHAnsi"/>
              </w:rPr>
              <w:t>/ /index.html;</w:t>
            </w:r>
          </w:p>
          <w:p w14:paraId="1CBBE1A5" w14:textId="777777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 xml:space="preserve">    }</w:t>
            </w:r>
          </w:p>
          <w:p w14:paraId="2B813566" w14:textId="6ECC4577" w:rsidR="00317C09" w:rsidRPr="00467B53" w:rsidRDefault="00317C09" w:rsidP="00317C09">
            <w:pPr>
              <w:rPr>
                <w:rFonts w:asciiTheme="minorHAnsi" w:hAnsiTheme="minorHAnsi"/>
              </w:rPr>
            </w:pPr>
            <w:r w:rsidRPr="00467B53">
              <w:rPr>
                <w:rFonts w:asciiTheme="minorHAnsi" w:hAnsiTheme="minorHAnsi"/>
              </w:rPr>
              <w:t>}</w:t>
            </w:r>
          </w:p>
        </w:tc>
      </w:tr>
    </w:tbl>
    <w:p w14:paraId="5A7FF9AB" w14:textId="7FC43376" w:rsidR="00317C09" w:rsidRPr="00467B53" w:rsidRDefault="00317C09" w:rsidP="00317C09">
      <w:pPr>
        <w:rPr>
          <w:rFonts w:asciiTheme="minorHAnsi" w:hAnsiTheme="minorHAnsi"/>
        </w:rPr>
      </w:pPr>
      <w:r w:rsidRPr="00467B53">
        <w:rPr>
          <w:rFonts w:asciiTheme="minorHAnsi" w:hAnsiTheme="minorHAnsi"/>
        </w:rPr>
        <w:br/>
        <w:t xml:space="preserve">Jika fail </w:t>
      </w:r>
      <w:proofErr w:type="spellStart"/>
      <w:r w:rsidRPr="00467B53">
        <w:rPr>
          <w:rFonts w:asciiTheme="minorHAnsi" w:hAnsiTheme="minorHAnsi"/>
        </w:rPr>
        <w:t>ini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tiada</w:t>
      </w:r>
      <w:proofErr w:type="spellEnd"/>
      <w:r w:rsidRPr="00467B53">
        <w:rPr>
          <w:rFonts w:asciiTheme="minorHAnsi" w:hAnsiTheme="minorHAnsi"/>
        </w:rPr>
        <w:t xml:space="preserve">, </w:t>
      </w:r>
      <w:proofErr w:type="spellStart"/>
      <w:r w:rsidRPr="00467B53">
        <w:rPr>
          <w:rFonts w:asciiTheme="minorHAnsi" w:hAnsiTheme="minorHAnsi"/>
        </w:rPr>
        <w:t>sila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cipta</w:t>
      </w:r>
      <w:proofErr w:type="spellEnd"/>
      <w:r w:rsidRPr="00467B53">
        <w:rPr>
          <w:rFonts w:asciiTheme="minorHAnsi" w:hAnsiTheme="minorHAnsi"/>
        </w:rPr>
        <w:t xml:space="preserve"> fail </w:t>
      </w:r>
      <w:proofErr w:type="spellStart"/>
      <w:r w:rsidRPr="00467B53">
        <w:rPr>
          <w:rFonts w:asciiTheme="minorHAnsi" w:hAnsiTheme="minorHAnsi"/>
        </w:rPr>
        <w:t>baru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bernama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  <w:b/>
          <w:bCs/>
        </w:rPr>
        <w:t>nginx.</w:t>
      </w:r>
      <w:proofErr w:type="gramStart"/>
      <w:r w:rsidR="003928AF" w:rsidRPr="00467B53">
        <w:rPr>
          <w:rFonts w:asciiTheme="minorHAnsi" w:hAnsiTheme="minorHAnsi"/>
          <w:b/>
          <w:bCs/>
        </w:rPr>
        <w:t>conf</w:t>
      </w:r>
      <w:proofErr w:type="spellEnd"/>
      <w:r w:rsidR="003928AF" w:rsidRPr="00467B53">
        <w:rPr>
          <w:rFonts w:asciiTheme="minorHAnsi" w:hAnsiTheme="minorHAnsi"/>
          <w:b/>
          <w:bCs/>
        </w:rPr>
        <w:t xml:space="preserve">  </w:t>
      </w:r>
      <w:proofErr w:type="spellStart"/>
      <w:r w:rsidRPr="00467B53">
        <w:rPr>
          <w:rFonts w:asciiTheme="minorHAnsi" w:hAnsiTheme="minorHAnsi"/>
        </w:rPr>
        <w:t>secara</w:t>
      </w:r>
      <w:proofErr w:type="spellEnd"/>
      <w:proofErr w:type="gramEnd"/>
      <w:r w:rsidRPr="00467B53">
        <w:rPr>
          <w:rFonts w:asciiTheme="minorHAnsi" w:hAnsiTheme="minorHAnsi"/>
        </w:rPr>
        <w:t xml:space="preserve"> manual </w:t>
      </w:r>
      <w:proofErr w:type="spellStart"/>
      <w:r w:rsidRPr="00467B53">
        <w:rPr>
          <w:rFonts w:asciiTheme="minorHAnsi" w:hAnsiTheme="minorHAnsi"/>
        </w:rPr>
        <w:t>dalam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direktori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productApp</w:t>
      </w:r>
      <w:proofErr w:type="spellEnd"/>
      <w:r w:rsidRPr="00467B53">
        <w:rPr>
          <w:rFonts w:asciiTheme="minorHAnsi" w:hAnsiTheme="minorHAnsi"/>
        </w:rPr>
        <w:t xml:space="preserve">, </w:t>
      </w:r>
      <w:proofErr w:type="spellStart"/>
      <w:r w:rsidRPr="00467B53">
        <w:rPr>
          <w:rFonts w:asciiTheme="minorHAnsi" w:hAnsiTheme="minorHAnsi"/>
        </w:rPr>
        <w:t>kemudian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salin</w:t>
      </w:r>
      <w:proofErr w:type="spellEnd"/>
      <w:r w:rsidRPr="00467B53">
        <w:rPr>
          <w:rFonts w:asciiTheme="minorHAnsi" w:hAnsiTheme="minorHAnsi"/>
        </w:rPr>
        <w:t xml:space="preserve"> dan </w:t>
      </w:r>
      <w:proofErr w:type="spellStart"/>
      <w:r w:rsidRPr="00467B53">
        <w:rPr>
          <w:rFonts w:asciiTheme="minorHAnsi" w:hAnsiTheme="minorHAnsi"/>
        </w:rPr>
        <w:t>tampal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skrip</w:t>
      </w:r>
      <w:proofErr w:type="spellEnd"/>
      <w:r w:rsidRPr="00467B53">
        <w:rPr>
          <w:rFonts w:asciiTheme="minorHAnsi" w:hAnsiTheme="minorHAnsi"/>
        </w:rPr>
        <w:t xml:space="preserve"> di </w:t>
      </w:r>
      <w:proofErr w:type="spellStart"/>
      <w:r w:rsidRPr="00467B53">
        <w:rPr>
          <w:rFonts w:asciiTheme="minorHAnsi" w:hAnsiTheme="minorHAnsi"/>
        </w:rPr>
        <w:t>atas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ke</w:t>
      </w:r>
      <w:proofErr w:type="spellEnd"/>
      <w:r w:rsidRPr="00467B53">
        <w:rPr>
          <w:rFonts w:asciiTheme="minorHAnsi" w:hAnsiTheme="minorHAnsi"/>
        </w:rPr>
        <w:t xml:space="preserve"> </w:t>
      </w:r>
      <w:proofErr w:type="spellStart"/>
      <w:r w:rsidRPr="00467B53">
        <w:rPr>
          <w:rFonts w:asciiTheme="minorHAnsi" w:hAnsiTheme="minorHAnsi"/>
        </w:rPr>
        <w:t>dalamnya</w:t>
      </w:r>
      <w:proofErr w:type="spellEnd"/>
      <w:r w:rsidR="003928AF" w:rsidRPr="00467B53">
        <w:rPr>
          <w:rFonts w:asciiTheme="minorHAnsi" w:hAnsiTheme="minorHAnsi"/>
        </w:rPr>
        <w:br/>
      </w:r>
      <w:r w:rsidR="003928AF" w:rsidRPr="00467B53">
        <w:rPr>
          <w:rFonts w:asciiTheme="minorHAnsi" w:hAnsiTheme="minorHAnsi"/>
        </w:rPr>
        <w:br/>
      </w:r>
      <w:r w:rsidR="003928AF" w:rsidRPr="00467B53">
        <w:rPr>
          <w:rFonts w:asciiTheme="minorHAnsi" w:hAnsiTheme="minorHAnsi"/>
          <w:b/>
          <w:bCs/>
        </w:rPr>
        <w:t>nota</w:t>
      </w:r>
      <w:r w:rsidR="003928AF" w:rsidRPr="00467B53">
        <w:rPr>
          <w:rFonts w:asciiTheme="minorHAnsi" w:hAnsiTheme="minorHAnsi"/>
        </w:rPr>
        <w:t xml:space="preserve">: </w:t>
      </w:r>
      <w:proofErr w:type="spellStart"/>
      <w:r w:rsidR="003928AF" w:rsidRPr="00467B53">
        <w:rPr>
          <w:rFonts w:asciiTheme="minorHAnsi" w:hAnsiTheme="minorHAnsi"/>
        </w:rPr>
        <w:t>Konfigurasi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ini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menetapkan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pelayan</w:t>
      </w:r>
      <w:proofErr w:type="spellEnd"/>
      <w:r w:rsidR="003928AF" w:rsidRPr="00467B53">
        <w:rPr>
          <w:rFonts w:asciiTheme="minorHAnsi" w:hAnsiTheme="minorHAnsi"/>
        </w:rPr>
        <w:t xml:space="preserve"> NGINX </w:t>
      </w:r>
      <w:proofErr w:type="spellStart"/>
      <w:r w:rsidR="003928AF" w:rsidRPr="00467B53">
        <w:rPr>
          <w:rFonts w:asciiTheme="minorHAnsi" w:hAnsiTheme="minorHAnsi"/>
        </w:rPr>
        <w:t>untuk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mendengar</w:t>
      </w:r>
      <w:proofErr w:type="spellEnd"/>
      <w:r w:rsidR="003928AF" w:rsidRPr="00467B53">
        <w:rPr>
          <w:rFonts w:asciiTheme="minorHAnsi" w:hAnsiTheme="minorHAnsi"/>
        </w:rPr>
        <w:t xml:space="preserve"> di port 80 dan </w:t>
      </w:r>
      <w:proofErr w:type="spellStart"/>
      <w:r w:rsidR="003928AF" w:rsidRPr="00467B53">
        <w:rPr>
          <w:rFonts w:asciiTheme="minorHAnsi" w:hAnsiTheme="minorHAnsi"/>
        </w:rPr>
        <w:t>menyajikan</w:t>
      </w:r>
      <w:proofErr w:type="spellEnd"/>
      <w:r w:rsidR="003928AF" w:rsidRPr="00467B53">
        <w:rPr>
          <w:rFonts w:asciiTheme="minorHAnsi" w:hAnsiTheme="minorHAnsi"/>
        </w:rPr>
        <w:t xml:space="preserve"> fail React </w:t>
      </w:r>
      <w:proofErr w:type="spellStart"/>
      <w:r w:rsidR="003928AF" w:rsidRPr="00467B53">
        <w:rPr>
          <w:rFonts w:asciiTheme="minorHAnsi" w:hAnsiTheme="minorHAnsi"/>
        </w:rPr>
        <w:t>dari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direktori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r w:rsidR="003928AF" w:rsidRPr="00467B53">
        <w:rPr>
          <w:rStyle w:val="HTMLCode"/>
          <w:rFonts w:asciiTheme="minorHAnsi" w:hAnsiTheme="minorHAnsi"/>
          <w:sz w:val="24"/>
          <w:szCs w:val="24"/>
        </w:rPr>
        <w:t>/</w:t>
      </w:r>
      <w:proofErr w:type="spellStart"/>
      <w:r w:rsidR="003928AF" w:rsidRPr="00467B53">
        <w:rPr>
          <w:rStyle w:val="HTMLCode"/>
          <w:rFonts w:asciiTheme="minorHAnsi" w:hAnsiTheme="minorHAnsi"/>
          <w:sz w:val="24"/>
          <w:szCs w:val="24"/>
        </w:rPr>
        <w:t>usr</w:t>
      </w:r>
      <w:proofErr w:type="spellEnd"/>
      <w:r w:rsidR="003928AF" w:rsidRPr="00467B53">
        <w:rPr>
          <w:rStyle w:val="HTMLCode"/>
          <w:rFonts w:asciiTheme="minorHAnsi" w:hAnsiTheme="minorHAnsi"/>
          <w:sz w:val="24"/>
          <w:szCs w:val="24"/>
        </w:rPr>
        <w:t>/share/nginx/html</w:t>
      </w:r>
      <w:r w:rsidR="003928AF" w:rsidRPr="00467B53">
        <w:rPr>
          <w:rFonts w:asciiTheme="minorHAnsi" w:hAnsiTheme="minorHAnsi"/>
        </w:rPr>
        <w:t xml:space="preserve">. Jika </w:t>
      </w:r>
      <w:proofErr w:type="spellStart"/>
      <w:r w:rsidR="003928AF" w:rsidRPr="00467B53">
        <w:rPr>
          <w:rFonts w:asciiTheme="minorHAnsi" w:hAnsiTheme="minorHAnsi"/>
        </w:rPr>
        <w:t>pengguna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akses</w:t>
      </w:r>
      <w:proofErr w:type="spellEnd"/>
      <w:r w:rsidR="003928AF" w:rsidRPr="00467B53">
        <w:rPr>
          <w:rFonts w:asciiTheme="minorHAnsi" w:hAnsiTheme="minorHAnsi"/>
        </w:rPr>
        <w:t xml:space="preserve"> URL yang </w:t>
      </w:r>
      <w:proofErr w:type="spellStart"/>
      <w:r w:rsidR="003928AF" w:rsidRPr="00467B53">
        <w:rPr>
          <w:rFonts w:asciiTheme="minorHAnsi" w:hAnsiTheme="minorHAnsi"/>
        </w:rPr>
        <w:t>tidak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wujud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secara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fizikal</w:t>
      </w:r>
      <w:proofErr w:type="spellEnd"/>
      <w:r w:rsidR="003928AF" w:rsidRPr="00467B53">
        <w:rPr>
          <w:rFonts w:asciiTheme="minorHAnsi" w:hAnsiTheme="minorHAnsi"/>
        </w:rPr>
        <w:t xml:space="preserve">, NGINX </w:t>
      </w:r>
      <w:proofErr w:type="spellStart"/>
      <w:r w:rsidR="003928AF" w:rsidRPr="00467B53">
        <w:rPr>
          <w:rFonts w:asciiTheme="minorHAnsi" w:hAnsiTheme="minorHAnsi"/>
        </w:rPr>
        <w:t>akan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proofErr w:type="spellStart"/>
      <w:r w:rsidR="003928AF" w:rsidRPr="00467B53">
        <w:rPr>
          <w:rFonts w:asciiTheme="minorHAnsi" w:hAnsiTheme="minorHAnsi"/>
        </w:rPr>
        <w:t>kembalikan</w:t>
      </w:r>
      <w:proofErr w:type="spellEnd"/>
      <w:r w:rsidR="003928AF" w:rsidRPr="00467B53">
        <w:rPr>
          <w:rFonts w:asciiTheme="minorHAnsi" w:hAnsiTheme="minorHAnsi"/>
        </w:rPr>
        <w:t xml:space="preserve"> </w:t>
      </w:r>
      <w:r w:rsidR="003928AF" w:rsidRPr="00467B53">
        <w:rPr>
          <w:rStyle w:val="HTMLCode"/>
          <w:rFonts w:asciiTheme="minorHAnsi" w:hAnsiTheme="minorHAnsi"/>
          <w:sz w:val="24"/>
          <w:szCs w:val="24"/>
        </w:rPr>
        <w:t>index.html</w:t>
      </w:r>
      <w:r w:rsidR="003928AF" w:rsidRPr="00467B53">
        <w:rPr>
          <w:rFonts w:asciiTheme="minorHAnsi" w:hAnsiTheme="minorHAnsi"/>
        </w:rPr>
        <w:t xml:space="preserve">, </w:t>
      </w:r>
      <w:proofErr w:type="spellStart"/>
      <w:r w:rsidR="003928AF" w:rsidRPr="00467B53">
        <w:rPr>
          <w:rFonts w:asciiTheme="minorHAnsi" w:hAnsiTheme="minorHAnsi"/>
        </w:rPr>
        <w:t>membolehkan</w:t>
      </w:r>
      <w:proofErr w:type="spellEnd"/>
      <w:r w:rsidR="003928AF" w:rsidRPr="00467B53">
        <w:rPr>
          <w:rFonts w:asciiTheme="minorHAnsi" w:hAnsiTheme="minorHAnsi"/>
        </w:rPr>
        <w:t xml:space="preserve"> React Router </w:t>
      </w:r>
      <w:proofErr w:type="spellStart"/>
      <w:r w:rsidR="003928AF" w:rsidRPr="00467B53">
        <w:rPr>
          <w:rFonts w:asciiTheme="minorHAnsi" w:hAnsiTheme="minorHAnsi"/>
        </w:rPr>
        <w:t>mengendalikan</w:t>
      </w:r>
      <w:proofErr w:type="spellEnd"/>
      <w:r w:rsidR="003928AF" w:rsidRPr="00467B53">
        <w:rPr>
          <w:rFonts w:asciiTheme="minorHAnsi" w:hAnsiTheme="minorHAnsi"/>
        </w:rPr>
        <w:t xml:space="preserve"> routing </w:t>
      </w:r>
      <w:proofErr w:type="spellStart"/>
      <w:r w:rsidR="003928AF" w:rsidRPr="00467B53">
        <w:rPr>
          <w:rFonts w:asciiTheme="minorHAnsi" w:hAnsiTheme="minorHAnsi"/>
        </w:rPr>
        <w:t>aplikasi</w:t>
      </w:r>
      <w:proofErr w:type="spellEnd"/>
      <w:r w:rsidR="003928AF" w:rsidRPr="00467B53">
        <w:rPr>
          <w:rFonts w:asciiTheme="minorHAnsi" w:hAnsiTheme="minorHAnsi"/>
        </w:rPr>
        <w:t>.</w:t>
      </w:r>
    </w:p>
    <w:p w14:paraId="6855C52F" w14:textId="0ACCBD62" w:rsidR="00832065" w:rsidRDefault="00832065" w:rsidP="00317C09"/>
    <w:p w14:paraId="6B8A0D20" w14:textId="2A266B21" w:rsidR="0034674D" w:rsidRDefault="0034674D" w:rsidP="00317C09"/>
    <w:p w14:paraId="1EE8970C" w14:textId="5BF77AD4" w:rsidR="0034674D" w:rsidRDefault="0034674D" w:rsidP="00317C09"/>
    <w:p w14:paraId="402FFE31" w14:textId="0C377C37" w:rsidR="0034674D" w:rsidRDefault="0034674D" w:rsidP="00317C09"/>
    <w:p w14:paraId="47A4F85C" w14:textId="1ED8CBF9" w:rsidR="0034674D" w:rsidRDefault="0034674D" w:rsidP="00317C09"/>
    <w:p w14:paraId="7E15CE2B" w14:textId="25934919" w:rsidR="0034674D" w:rsidRDefault="0034674D" w:rsidP="00317C09"/>
    <w:p w14:paraId="1E681921" w14:textId="1A98C0B0" w:rsidR="0034674D" w:rsidRDefault="0034674D" w:rsidP="00317C09"/>
    <w:p w14:paraId="7124CE2A" w14:textId="2C06243C" w:rsidR="0034674D" w:rsidRDefault="0034674D" w:rsidP="00317C09"/>
    <w:p w14:paraId="02A8D8C2" w14:textId="22903E7B" w:rsidR="0034674D" w:rsidRDefault="0034674D" w:rsidP="00317C09"/>
    <w:p w14:paraId="12B9AA6A" w14:textId="77CB51B0" w:rsidR="0034674D" w:rsidRDefault="0034674D" w:rsidP="00317C09"/>
    <w:p w14:paraId="4E09BB15" w14:textId="665AEF11" w:rsidR="0034674D" w:rsidRDefault="0034674D" w:rsidP="00317C09"/>
    <w:p w14:paraId="4992423B" w14:textId="0B03B039" w:rsidR="0034674D" w:rsidRDefault="0034674D" w:rsidP="00317C09"/>
    <w:p w14:paraId="278C2591" w14:textId="468A019E" w:rsidR="0034674D" w:rsidRDefault="0034674D" w:rsidP="00317C09"/>
    <w:p w14:paraId="376CF15A" w14:textId="6973D333" w:rsidR="0034674D" w:rsidRDefault="0034674D" w:rsidP="00317C09"/>
    <w:p w14:paraId="1B7A2CA3" w14:textId="390F2C47" w:rsidR="0034674D" w:rsidRDefault="0034674D" w:rsidP="00317C09"/>
    <w:p w14:paraId="16226913" w14:textId="4125CA1B" w:rsidR="0034674D" w:rsidRDefault="0034674D" w:rsidP="00317C09"/>
    <w:p w14:paraId="61C73D3B" w14:textId="3384EEF4" w:rsidR="0034674D" w:rsidRDefault="0034674D" w:rsidP="00317C09"/>
    <w:p w14:paraId="0DCFDD69" w14:textId="7A6DC5A8" w:rsidR="0034674D" w:rsidRDefault="0034674D" w:rsidP="00317C09"/>
    <w:p w14:paraId="6044A6EE" w14:textId="44C4DDB0" w:rsidR="0034674D" w:rsidRDefault="0034674D" w:rsidP="00317C09"/>
    <w:p w14:paraId="4F7991FD" w14:textId="05E263B7" w:rsidR="0034674D" w:rsidRDefault="0034674D" w:rsidP="00317C09"/>
    <w:p w14:paraId="59181DEC" w14:textId="0D40DAA7" w:rsidR="0034674D" w:rsidRDefault="0034674D" w:rsidP="00317C09"/>
    <w:p w14:paraId="0C10EC13" w14:textId="77777777" w:rsidR="0034674D" w:rsidRDefault="0034674D" w:rsidP="00317C09"/>
    <w:p w14:paraId="448C3145" w14:textId="005A8D6F" w:rsidR="00B3384F" w:rsidRPr="0034674D" w:rsidRDefault="00B3384F" w:rsidP="00832065">
      <w:pPr>
        <w:pStyle w:val="Heading1"/>
        <w:rPr>
          <w:rFonts w:asciiTheme="minorHAnsi" w:hAnsiTheme="minorHAnsi"/>
          <w:sz w:val="28"/>
          <w:szCs w:val="28"/>
        </w:rPr>
      </w:pPr>
      <w:r w:rsidRPr="0034674D">
        <w:rPr>
          <w:rFonts w:asciiTheme="minorHAnsi" w:hAnsiTheme="minorHAnsi"/>
          <w:sz w:val="28"/>
          <w:szCs w:val="28"/>
        </w:rPr>
        <w:lastRenderedPageBreak/>
        <w:t xml:space="preserve">2.4.3 </w:t>
      </w:r>
      <w:proofErr w:type="spellStart"/>
      <w:r w:rsidRPr="0034674D">
        <w:rPr>
          <w:rFonts w:asciiTheme="minorHAnsi" w:hAnsiTheme="minorHAnsi"/>
          <w:sz w:val="28"/>
          <w:szCs w:val="28"/>
        </w:rPr>
        <w:t>Menjalankan</w:t>
      </w:r>
      <w:proofErr w:type="spellEnd"/>
      <w:r w:rsidRPr="0034674D">
        <w:rPr>
          <w:rFonts w:asciiTheme="minorHAnsi" w:hAnsiTheme="minorHAnsi"/>
          <w:sz w:val="28"/>
          <w:szCs w:val="28"/>
        </w:rPr>
        <w:t xml:space="preserve"> React App </w:t>
      </w:r>
      <w:proofErr w:type="spellStart"/>
      <w:r w:rsidRPr="0034674D">
        <w:rPr>
          <w:rFonts w:asciiTheme="minorHAnsi" w:hAnsiTheme="minorHAnsi"/>
          <w:sz w:val="28"/>
          <w:szCs w:val="28"/>
        </w:rPr>
        <w:t>dalam</w:t>
      </w:r>
      <w:proofErr w:type="spellEnd"/>
      <w:r w:rsidRPr="0034674D">
        <w:rPr>
          <w:rFonts w:asciiTheme="minorHAnsi" w:hAnsiTheme="minorHAnsi"/>
          <w:sz w:val="28"/>
          <w:szCs w:val="28"/>
        </w:rPr>
        <w:t xml:space="preserve"> Docker</w:t>
      </w:r>
    </w:p>
    <w:p w14:paraId="2CF08848" w14:textId="77777777" w:rsidR="0094185C" w:rsidRPr="0094185C" w:rsidRDefault="0094185C" w:rsidP="0094185C">
      <w:pPr>
        <w:rPr>
          <w:lang w:val="en-US" w:eastAsia="en-US"/>
        </w:rPr>
      </w:pPr>
    </w:p>
    <w:p w14:paraId="4E700C6B" w14:textId="346CC3AD" w:rsidR="0094185C" w:rsidRPr="0034674D" w:rsidRDefault="0094185C" w:rsidP="0094185C">
      <w:pPr>
        <w:rPr>
          <w:rFonts w:asciiTheme="minorHAnsi" w:hAnsiTheme="minorHAnsi"/>
          <w:lang w:val="en-US" w:eastAsia="en-US"/>
        </w:rPr>
      </w:pPr>
      <w:proofErr w:type="spellStart"/>
      <w:r w:rsidRPr="0034674D">
        <w:rPr>
          <w:rFonts w:asciiTheme="minorHAnsi" w:hAnsiTheme="minorHAnsi"/>
          <w:lang w:val="en-US" w:eastAsia="en-US"/>
        </w:rPr>
        <w:t>Jalankan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</w:t>
      </w:r>
      <w:proofErr w:type="spellStart"/>
      <w:r w:rsidRPr="0034674D">
        <w:rPr>
          <w:rFonts w:asciiTheme="minorHAnsi" w:hAnsiTheme="minorHAnsi"/>
          <w:lang w:val="en-US" w:eastAsia="en-US"/>
        </w:rPr>
        <w:t>arahan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</w:t>
      </w:r>
      <w:proofErr w:type="spellStart"/>
      <w:r w:rsidRPr="0034674D">
        <w:rPr>
          <w:rFonts w:asciiTheme="minorHAnsi" w:hAnsiTheme="minorHAnsi"/>
          <w:lang w:val="en-US" w:eastAsia="en-US"/>
        </w:rPr>
        <w:t>ini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di terminal:</w:t>
      </w:r>
    </w:p>
    <w:p w14:paraId="4A2716BB" w14:textId="77777777" w:rsidR="0094185C" w:rsidRPr="0034674D" w:rsidRDefault="0094185C" w:rsidP="0094185C">
      <w:pPr>
        <w:rPr>
          <w:rFonts w:asciiTheme="minorHAnsi" w:hAnsiTheme="minorHAnsi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94185C" w:rsidRPr="0034674D" w14:paraId="39FA5989" w14:textId="77777777" w:rsidTr="0094185C">
        <w:tc>
          <w:tcPr>
            <w:tcW w:w="8630" w:type="dxa"/>
          </w:tcPr>
          <w:p w14:paraId="7C3D5071" w14:textId="300FEFA3" w:rsidR="0094185C" w:rsidRPr="0034674D" w:rsidRDefault="0094185C" w:rsidP="0094185C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cd </w:t>
            </w:r>
            <w:proofErr w:type="spellStart"/>
            <w:r w:rsidRPr="0034674D">
              <w:rPr>
                <w:rFonts w:asciiTheme="minorHAnsi" w:hAnsiTheme="minorHAnsi"/>
              </w:rPr>
              <w:t>productApp</w:t>
            </w:r>
            <w:proofErr w:type="spellEnd"/>
          </w:p>
          <w:p w14:paraId="6E6904D9" w14:textId="77777777" w:rsidR="0094185C" w:rsidRPr="0034674D" w:rsidRDefault="0094185C" w:rsidP="0094185C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6D3148E1" w14:textId="77777777" w:rsidR="0094185C" w:rsidRPr="0034674D" w:rsidRDefault="0094185C" w:rsidP="0094185C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docker build -t product-</w:t>
            </w:r>
            <w:proofErr w:type="spellStart"/>
            <w:proofErr w:type="gramStart"/>
            <w:r w:rsidRPr="0034674D">
              <w:rPr>
                <w:rFonts w:asciiTheme="minorHAnsi" w:hAnsiTheme="minorHAnsi"/>
              </w:rPr>
              <w:t>ui</w:t>
            </w:r>
            <w:proofErr w:type="spellEnd"/>
            <w:r w:rsidRPr="0034674D">
              <w:rPr>
                <w:rFonts w:asciiTheme="minorHAnsi" w:hAnsiTheme="minorHAnsi"/>
              </w:rPr>
              <w:t xml:space="preserve"> .</w:t>
            </w:r>
            <w:proofErr w:type="gramEnd"/>
          </w:p>
          <w:p w14:paraId="40D68ABE" w14:textId="77777777" w:rsidR="0094185C" w:rsidRPr="0034674D" w:rsidRDefault="0094185C" w:rsidP="0094185C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br/>
              <w:t>docker run -d -p 3000:80 --name product-</w:t>
            </w:r>
            <w:proofErr w:type="spellStart"/>
            <w:r w:rsidRPr="0034674D">
              <w:rPr>
                <w:rFonts w:asciiTheme="minorHAnsi" w:hAnsiTheme="minorHAnsi"/>
              </w:rPr>
              <w:t>ui</w:t>
            </w:r>
            <w:proofErr w:type="spellEnd"/>
            <w:r w:rsidRPr="0034674D">
              <w:rPr>
                <w:rFonts w:asciiTheme="minorHAnsi" w:hAnsiTheme="minorHAnsi"/>
              </w:rPr>
              <w:t xml:space="preserve"> product-</w:t>
            </w:r>
            <w:proofErr w:type="spellStart"/>
            <w:r w:rsidRPr="0034674D">
              <w:rPr>
                <w:rFonts w:asciiTheme="minorHAnsi" w:hAnsiTheme="minorHAnsi"/>
              </w:rPr>
              <w:t>ui</w:t>
            </w:r>
            <w:proofErr w:type="spellEnd"/>
          </w:p>
          <w:p w14:paraId="7596EC76" w14:textId="16C5E45D" w:rsidR="0094185C" w:rsidRPr="0034674D" w:rsidRDefault="0094185C" w:rsidP="0094185C">
            <w:pPr>
              <w:rPr>
                <w:rFonts w:asciiTheme="minorHAnsi" w:hAnsiTheme="minorHAnsi"/>
                <w:lang w:val="en-US" w:eastAsia="en-US"/>
              </w:rPr>
            </w:pPr>
            <w:r w:rsidRPr="0034674D">
              <w:rPr>
                <w:rFonts w:asciiTheme="minorHAnsi" w:hAnsiTheme="minorHAnsi"/>
              </w:rPr>
              <w:br/>
              <w:t xml:space="preserve">docker </w:t>
            </w:r>
            <w:proofErr w:type="spellStart"/>
            <w:r w:rsidRPr="0034674D">
              <w:rPr>
                <w:rFonts w:asciiTheme="minorHAnsi" w:hAnsiTheme="minorHAnsi"/>
              </w:rPr>
              <w:t>ps</w:t>
            </w:r>
            <w:proofErr w:type="spellEnd"/>
          </w:p>
        </w:tc>
      </w:tr>
    </w:tbl>
    <w:p w14:paraId="1F6BF3C6" w14:textId="0B73C428" w:rsidR="00832065" w:rsidRPr="0034674D" w:rsidRDefault="00832065" w:rsidP="00832065">
      <w:pPr>
        <w:rPr>
          <w:rFonts w:asciiTheme="minorHAnsi" w:hAnsiTheme="minorHAnsi"/>
        </w:rPr>
      </w:pPr>
    </w:p>
    <w:p w14:paraId="0BF79C7E" w14:textId="53EDCA2F" w:rsidR="007B361F" w:rsidRPr="0034674D" w:rsidRDefault="00832065" w:rsidP="00832065">
      <w:pPr>
        <w:rPr>
          <w:rFonts w:asciiTheme="minorHAnsi" w:hAnsiTheme="minorHAnsi"/>
        </w:rPr>
      </w:pPr>
      <w:proofErr w:type="spellStart"/>
      <w:r w:rsidRPr="0034674D">
        <w:rPr>
          <w:rFonts w:asciiTheme="minorHAnsi" w:hAnsiTheme="minorHAnsi"/>
        </w:rPr>
        <w:t>Setelah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semua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arahan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dijalankan</w:t>
      </w:r>
      <w:proofErr w:type="spellEnd"/>
      <w:r w:rsidRPr="0034674D">
        <w:rPr>
          <w:rFonts w:asciiTheme="minorHAnsi" w:hAnsiTheme="minorHAnsi"/>
        </w:rPr>
        <w:t xml:space="preserve">, </w:t>
      </w:r>
      <w:proofErr w:type="spellStart"/>
      <w:r w:rsidRPr="0034674D">
        <w:rPr>
          <w:rFonts w:asciiTheme="minorHAnsi" w:hAnsiTheme="minorHAnsi"/>
        </w:rPr>
        <w:t>sila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pastikan</w:t>
      </w:r>
      <w:proofErr w:type="spellEnd"/>
      <w:r w:rsidRPr="0034674D">
        <w:rPr>
          <w:rFonts w:asciiTheme="minorHAnsi" w:hAnsiTheme="minorHAnsi"/>
        </w:rPr>
        <w:t xml:space="preserve"> </w:t>
      </w:r>
      <w:r w:rsidR="0034674D">
        <w:rPr>
          <w:rFonts w:asciiTheme="minorHAnsi" w:hAnsiTheme="minorHAnsi"/>
        </w:rPr>
        <w:t>container product-</w:t>
      </w:r>
      <w:proofErr w:type="spellStart"/>
      <w:r w:rsidR="0034674D">
        <w:rPr>
          <w:rFonts w:asciiTheme="minorHAnsi" w:hAnsiTheme="minorHAnsi"/>
        </w:rPr>
        <w:t>ui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sedang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berjalan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dengan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menjalankan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arahan</w:t>
      </w:r>
      <w:proofErr w:type="spellEnd"/>
      <w:r w:rsidRPr="0034674D">
        <w:rPr>
          <w:rFonts w:asciiTheme="minorHAnsi" w:hAnsiTheme="minorHAnsi"/>
        </w:rPr>
        <w:t xml:space="preserve"> docker ps. </w:t>
      </w:r>
      <w:r w:rsidR="0034674D">
        <w:rPr>
          <w:rFonts w:asciiTheme="minorHAnsi" w:hAnsiTheme="minorHAnsi"/>
        </w:rPr>
        <w:t xml:space="preserve">container </w:t>
      </w:r>
      <w:r w:rsidRPr="0034674D">
        <w:rPr>
          <w:rFonts w:asciiTheme="minorHAnsi" w:hAnsiTheme="minorHAnsi"/>
        </w:rPr>
        <w:t>product-</w:t>
      </w:r>
      <w:proofErr w:type="spellStart"/>
      <w:r w:rsidRPr="0034674D">
        <w:rPr>
          <w:rFonts w:asciiTheme="minorHAnsi" w:hAnsiTheme="minorHAnsi"/>
        </w:rPr>
        <w:t>ui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sepatutnya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tersenarai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dalam</w:t>
      </w:r>
      <w:proofErr w:type="spellEnd"/>
      <w:r w:rsidRPr="0034674D">
        <w:rPr>
          <w:rFonts w:asciiTheme="minorHAnsi" w:hAnsiTheme="minorHAnsi"/>
        </w:rPr>
        <w:t xml:space="preserve"> output </w:t>
      </w:r>
      <w:proofErr w:type="spellStart"/>
      <w:r w:rsidRPr="0034674D">
        <w:rPr>
          <w:rFonts w:asciiTheme="minorHAnsi" w:hAnsiTheme="minorHAnsi"/>
        </w:rPr>
        <w:t>tersebut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sebagai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petunjuk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bahawa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aplikasi</w:t>
      </w:r>
      <w:proofErr w:type="spellEnd"/>
      <w:r w:rsidRPr="0034674D">
        <w:rPr>
          <w:rFonts w:asciiTheme="minorHAnsi" w:hAnsiTheme="minorHAnsi"/>
        </w:rPr>
        <w:t xml:space="preserve"> React </w:t>
      </w:r>
      <w:proofErr w:type="spellStart"/>
      <w:r w:rsidRPr="0034674D">
        <w:rPr>
          <w:rFonts w:asciiTheme="minorHAnsi" w:hAnsiTheme="minorHAnsi"/>
        </w:rPr>
        <w:t>anda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telah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berjaya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dideploy</w:t>
      </w:r>
      <w:proofErr w:type="spellEnd"/>
      <w:r w:rsidRPr="0034674D">
        <w:rPr>
          <w:rFonts w:asciiTheme="minorHAnsi" w:hAnsiTheme="minorHAnsi"/>
        </w:rPr>
        <w:t>.</w:t>
      </w:r>
      <w:r w:rsidR="007B361F" w:rsidRPr="0034674D">
        <w:rPr>
          <w:rFonts w:asciiTheme="minorHAnsi" w:hAnsiTheme="minorHAnsi"/>
        </w:rPr>
        <w:t xml:space="preserve"> </w:t>
      </w:r>
      <w:proofErr w:type="spellStart"/>
      <w:r w:rsidR="007B361F" w:rsidRPr="0034674D">
        <w:rPr>
          <w:rFonts w:asciiTheme="minorHAnsi" w:hAnsiTheme="minorHAnsi"/>
        </w:rPr>
        <w:t>Contoh</w:t>
      </w:r>
      <w:proofErr w:type="spellEnd"/>
      <w:r w:rsidR="007B361F" w:rsidRPr="0034674D">
        <w:rPr>
          <w:rFonts w:asciiTheme="minorHAnsi" w:hAnsiTheme="minorHAnsi"/>
        </w:rPr>
        <w:t>:</w:t>
      </w:r>
    </w:p>
    <w:p w14:paraId="573ABC28" w14:textId="3855B7D5" w:rsidR="00832065" w:rsidRPr="0034674D" w:rsidRDefault="00832065" w:rsidP="00832065">
      <w:pPr>
        <w:rPr>
          <w:rFonts w:asciiTheme="minorHAnsi" w:hAnsiTheme="minorHAnsi"/>
        </w:rPr>
      </w:pPr>
      <w:r w:rsidRPr="0034674D">
        <w:rPr>
          <w:rFonts w:asciiTheme="minorHAnsi" w:hAnsiTheme="minorHAnsi"/>
        </w:rPr>
        <w:br/>
      </w:r>
      <w:r w:rsidR="00C56665" w:rsidRPr="0034674D">
        <w:rPr>
          <w:rFonts w:asciiTheme="minorHAnsi" w:hAnsiTheme="minorHAnsi"/>
          <w:noProof/>
        </w:rPr>
        <w:drawing>
          <wp:inline distT="0" distB="0" distL="0" distR="0" wp14:anchorId="4B7A495C" wp14:editId="7A9FE76E">
            <wp:extent cx="5486400" cy="23685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6665" w:rsidRPr="0034674D">
        <w:rPr>
          <w:rFonts w:asciiTheme="minorHAnsi" w:hAnsiTheme="minorHAnsi"/>
        </w:rPr>
        <w:t xml:space="preserve"> </w:t>
      </w:r>
    </w:p>
    <w:p w14:paraId="2752DE50" w14:textId="493EF4FE" w:rsidR="00832065" w:rsidRPr="0034674D" w:rsidRDefault="00832065" w:rsidP="00832065">
      <w:pPr>
        <w:rPr>
          <w:rFonts w:asciiTheme="minorHAnsi" w:hAnsiTheme="minorHAnsi"/>
        </w:rPr>
      </w:pPr>
    </w:p>
    <w:p w14:paraId="0E811C48" w14:textId="75C5F73F" w:rsidR="00832065" w:rsidRPr="0034674D" w:rsidRDefault="007B361F" w:rsidP="00832065">
      <w:pPr>
        <w:rPr>
          <w:rFonts w:asciiTheme="minorHAnsi" w:hAnsiTheme="minorHAnsi"/>
        </w:rPr>
      </w:pPr>
      <w:r w:rsidRPr="0034674D">
        <w:rPr>
          <w:rFonts w:asciiTheme="minorHAnsi" w:hAnsiTheme="minorHAnsi"/>
        </w:rPr>
        <w:t xml:space="preserve">Dan </w:t>
      </w:r>
      <w:proofErr w:type="spellStart"/>
      <w:r w:rsidRPr="0034674D">
        <w:rPr>
          <w:rFonts w:asciiTheme="minorHAnsi" w:hAnsiTheme="minorHAnsi"/>
        </w:rPr>
        <w:t>boleh</w:t>
      </w:r>
      <w:proofErr w:type="spellEnd"/>
      <w:r w:rsidRPr="0034674D">
        <w:rPr>
          <w:rFonts w:asciiTheme="minorHAnsi" w:hAnsiTheme="minorHAnsi"/>
        </w:rPr>
        <w:t xml:space="preserve"> </w:t>
      </w:r>
      <w:r w:rsidR="00832065" w:rsidRPr="0034674D">
        <w:rPr>
          <w:rFonts w:asciiTheme="minorHAnsi" w:hAnsiTheme="minorHAnsi"/>
        </w:rPr>
        <w:t xml:space="preserve">Akses </w:t>
      </w:r>
      <w:proofErr w:type="spellStart"/>
      <w:r w:rsidR="00832065" w:rsidRPr="0034674D">
        <w:rPr>
          <w:rFonts w:asciiTheme="minorHAnsi" w:hAnsiTheme="minorHAnsi"/>
        </w:rPr>
        <w:t>aplikasi</w:t>
      </w:r>
      <w:proofErr w:type="spellEnd"/>
      <w:r w:rsidR="00832065" w:rsidRPr="0034674D">
        <w:rPr>
          <w:rFonts w:asciiTheme="minorHAnsi" w:hAnsiTheme="minorHAnsi"/>
        </w:rPr>
        <w:t xml:space="preserve"> </w:t>
      </w:r>
      <w:proofErr w:type="spellStart"/>
      <w:r w:rsidR="00832065" w:rsidRPr="0034674D">
        <w:rPr>
          <w:rFonts w:asciiTheme="minorHAnsi" w:hAnsiTheme="minorHAnsi"/>
        </w:rPr>
        <w:t>anda</w:t>
      </w:r>
      <w:proofErr w:type="spellEnd"/>
      <w:r w:rsidR="00832065" w:rsidRPr="0034674D">
        <w:rPr>
          <w:rFonts w:asciiTheme="minorHAnsi" w:hAnsiTheme="minorHAnsi"/>
        </w:rPr>
        <w:t xml:space="preserve"> di </w:t>
      </w:r>
      <w:hyperlink r:id="rId19" w:history="1">
        <w:r w:rsidR="00832065" w:rsidRPr="0034674D">
          <w:rPr>
            <w:rStyle w:val="Hyperlink"/>
            <w:rFonts w:asciiTheme="minorHAnsi" w:hAnsiTheme="minorHAnsi"/>
            <w:sz w:val="24"/>
            <w:szCs w:val="24"/>
          </w:rPr>
          <w:t>http://localhost:3000/</w:t>
        </w:r>
      </w:hyperlink>
      <w:r w:rsidR="00B60C05" w:rsidRPr="0034674D">
        <w:rPr>
          <w:rFonts w:asciiTheme="minorHAnsi" w:hAnsiTheme="minorHAnsi"/>
        </w:rPr>
        <w:t xml:space="preserve"> </w:t>
      </w:r>
      <w:r w:rsidR="00832065" w:rsidRPr="0034674D">
        <w:rPr>
          <w:rFonts w:asciiTheme="minorHAnsi" w:hAnsiTheme="minorHAnsi"/>
        </w:rPr>
        <w:t>.</w:t>
      </w:r>
    </w:p>
    <w:p w14:paraId="090FAF13" w14:textId="003D393F" w:rsidR="00832065" w:rsidRDefault="00C56665" w:rsidP="00832065">
      <w:r w:rsidRPr="00C56665">
        <w:rPr>
          <w:noProof/>
        </w:rPr>
        <w:drawing>
          <wp:inline distT="0" distB="0" distL="0" distR="0" wp14:anchorId="308EDD8E" wp14:editId="6468A6BB">
            <wp:extent cx="5486400" cy="1614170"/>
            <wp:effectExtent l="0" t="0" r="0" b="508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61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C9DD09" w14:textId="26317020" w:rsidR="0034674D" w:rsidRDefault="0034674D" w:rsidP="00832065"/>
    <w:p w14:paraId="51A732EC" w14:textId="16596386" w:rsidR="0034674D" w:rsidRDefault="0034674D" w:rsidP="00832065"/>
    <w:p w14:paraId="7E4BD2B5" w14:textId="3DDF7173" w:rsidR="0034674D" w:rsidRDefault="0034674D" w:rsidP="00832065"/>
    <w:p w14:paraId="401020D2" w14:textId="45C7DC2D" w:rsidR="0034674D" w:rsidRDefault="0034674D" w:rsidP="00832065"/>
    <w:p w14:paraId="1F56738E" w14:textId="529BD3D2" w:rsidR="0034674D" w:rsidRDefault="0034674D" w:rsidP="00832065"/>
    <w:p w14:paraId="3F19F2D6" w14:textId="6185C386" w:rsidR="0034674D" w:rsidRDefault="0034674D" w:rsidP="00832065"/>
    <w:p w14:paraId="63AAC5F7" w14:textId="29799037" w:rsidR="0034674D" w:rsidRDefault="0034674D" w:rsidP="00832065"/>
    <w:p w14:paraId="379E4EA5" w14:textId="4F3BE06A" w:rsidR="0034674D" w:rsidRDefault="0034674D" w:rsidP="00832065"/>
    <w:p w14:paraId="471D1F7E" w14:textId="434E0E93" w:rsidR="0034674D" w:rsidRDefault="0034674D" w:rsidP="00832065"/>
    <w:p w14:paraId="2491E32A" w14:textId="0BC479DC" w:rsidR="0034674D" w:rsidRDefault="0034674D" w:rsidP="00832065"/>
    <w:p w14:paraId="0B8397DC" w14:textId="52658978" w:rsidR="0034674D" w:rsidRDefault="0034674D" w:rsidP="00832065"/>
    <w:p w14:paraId="1C57A36D" w14:textId="6925567A" w:rsidR="0034674D" w:rsidRDefault="0034674D" w:rsidP="00832065"/>
    <w:p w14:paraId="587363E8" w14:textId="77777777" w:rsidR="0034674D" w:rsidRDefault="0034674D" w:rsidP="00832065"/>
    <w:p w14:paraId="646BED8B" w14:textId="77777777" w:rsidR="00C56665" w:rsidRPr="00832065" w:rsidRDefault="00C56665" w:rsidP="00832065"/>
    <w:p w14:paraId="0BC49FD2" w14:textId="35E23D5D" w:rsidR="00C56665" w:rsidRPr="0034674D" w:rsidRDefault="00C56665" w:rsidP="00C56665">
      <w:pPr>
        <w:pStyle w:val="Heading1"/>
        <w:rPr>
          <w:rFonts w:asciiTheme="minorHAnsi" w:hAnsiTheme="minorHAnsi"/>
          <w:sz w:val="28"/>
          <w:szCs w:val="28"/>
          <w:lang w:val="en-MY" w:eastAsia="en-MY"/>
        </w:rPr>
      </w:pPr>
      <w:r w:rsidRPr="0034674D">
        <w:rPr>
          <w:rFonts w:asciiTheme="minorHAnsi" w:hAnsiTheme="minorHAnsi"/>
          <w:sz w:val="28"/>
          <w:szCs w:val="28"/>
          <w:lang w:val="en-MY" w:eastAsia="en-MY"/>
        </w:rPr>
        <w:lastRenderedPageBreak/>
        <w:t>2.5 Deploy Java Spring Boot</w:t>
      </w:r>
    </w:p>
    <w:p w14:paraId="4358DB66" w14:textId="77777777" w:rsidR="00691620" w:rsidRPr="00691620" w:rsidRDefault="00691620" w:rsidP="00691620"/>
    <w:p w14:paraId="33FAC19C" w14:textId="77777777" w:rsidR="00691620" w:rsidRPr="0034674D" w:rsidRDefault="00C56665" w:rsidP="00691620">
      <w:pPr>
        <w:pStyle w:val="Heading1"/>
        <w:rPr>
          <w:rStyle w:val="Heading1Char"/>
          <w:rFonts w:asciiTheme="minorHAnsi" w:hAnsiTheme="minorHAnsi"/>
          <w:sz w:val="28"/>
          <w:szCs w:val="28"/>
        </w:rPr>
      </w:pPr>
      <w:r w:rsidRPr="0034674D">
        <w:rPr>
          <w:rStyle w:val="Heading1Char"/>
          <w:rFonts w:asciiTheme="minorHAnsi" w:hAnsiTheme="minorHAnsi"/>
          <w:sz w:val="28"/>
          <w:szCs w:val="28"/>
        </w:rPr>
        <w:t xml:space="preserve">2.5.1 </w:t>
      </w:r>
      <w:proofErr w:type="spellStart"/>
      <w:r w:rsidRPr="0034674D">
        <w:rPr>
          <w:rStyle w:val="Heading1Char"/>
          <w:rFonts w:asciiTheme="minorHAnsi" w:hAnsiTheme="minorHAnsi"/>
          <w:sz w:val="28"/>
          <w:szCs w:val="28"/>
        </w:rPr>
        <w:t>Dockerfile</w:t>
      </w:r>
      <w:proofErr w:type="spellEnd"/>
    </w:p>
    <w:p w14:paraId="4C2E90A5" w14:textId="3170E8D9" w:rsidR="00C56665" w:rsidRDefault="00C56665" w:rsidP="00C56665">
      <w:pPr>
        <w:rPr>
          <w:rFonts w:asciiTheme="minorHAnsi" w:hAnsiTheme="minorHAnsi"/>
        </w:rPr>
      </w:pPr>
      <w:r>
        <w:rPr>
          <w:sz w:val="28"/>
          <w:szCs w:val="28"/>
        </w:rPr>
        <w:br/>
      </w:r>
      <w:r w:rsidRPr="0034674D">
        <w:rPr>
          <w:rFonts w:asciiTheme="minorHAnsi" w:hAnsiTheme="minorHAnsi"/>
        </w:rPr>
        <w:t xml:space="preserve">Sila </w:t>
      </w:r>
      <w:proofErr w:type="spellStart"/>
      <w:r w:rsidRPr="0034674D">
        <w:rPr>
          <w:rFonts w:asciiTheme="minorHAnsi" w:hAnsiTheme="minorHAnsi"/>
        </w:rPr>
        <w:t>pastikan</w:t>
      </w:r>
      <w:proofErr w:type="spellEnd"/>
      <w:r w:rsidRPr="0034674D">
        <w:rPr>
          <w:rFonts w:asciiTheme="minorHAnsi" w:hAnsiTheme="minorHAnsi"/>
        </w:rPr>
        <w:t xml:space="preserve"> fail </w:t>
      </w:r>
      <w:proofErr w:type="spellStart"/>
      <w:r w:rsidRPr="0034674D">
        <w:rPr>
          <w:rFonts w:asciiTheme="minorHAnsi" w:hAnsiTheme="minorHAnsi"/>
          <w:b/>
          <w:bCs/>
        </w:rPr>
        <w:t>Dockerfile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berada</w:t>
      </w:r>
      <w:proofErr w:type="spellEnd"/>
      <w:r w:rsidRPr="0034674D">
        <w:rPr>
          <w:rFonts w:asciiTheme="minorHAnsi" w:hAnsiTheme="minorHAnsi"/>
        </w:rPr>
        <w:t xml:space="preserve"> di </w:t>
      </w:r>
      <w:proofErr w:type="spellStart"/>
      <w:r w:rsidRPr="0034674D">
        <w:rPr>
          <w:rFonts w:asciiTheme="minorHAnsi" w:hAnsiTheme="minorHAnsi"/>
        </w:rPr>
        <w:t>dalam</w:t>
      </w:r>
      <w:proofErr w:type="spellEnd"/>
      <w:r w:rsidRPr="0034674D">
        <w:rPr>
          <w:rFonts w:asciiTheme="minorHAnsi" w:hAnsiTheme="minorHAnsi"/>
        </w:rPr>
        <w:t xml:space="preserve"> folder </w:t>
      </w:r>
      <w:proofErr w:type="spellStart"/>
      <w:r w:rsidRPr="0034674D">
        <w:rPr>
          <w:rFonts w:asciiTheme="minorHAnsi" w:hAnsiTheme="minorHAnsi"/>
        </w:rPr>
        <w:t>yourproject</w:t>
      </w:r>
      <w:proofErr w:type="spellEnd"/>
      <w:r w:rsidRPr="0034674D">
        <w:rPr>
          <w:rFonts w:asciiTheme="minorHAnsi" w:hAnsiTheme="minorHAnsi"/>
        </w:rPr>
        <w:t xml:space="preserve">/ </w:t>
      </w:r>
      <w:proofErr w:type="spellStart"/>
      <w:r w:rsidRPr="0034674D">
        <w:rPr>
          <w:rFonts w:asciiTheme="minorHAnsi" w:hAnsiTheme="minorHAnsi"/>
        </w:rPr>
        <w:t>productSvc</w:t>
      </w:r>
      <w:proofErr w:type="spellEnd"/>
      <w:r w:rsidRPr="0034674D">
        <w:rPr>
          <w:rFonts w:asciiTheme="minorHAnsi" w:hAnsiTheme="minorHAnsi"/>
        </w:rPr>
        <w:t xml:space="preserve"> dan </w:t>
      </w:r>
      <w:proofErr w:type="spellStart"/>
      <w:r w:rsidRPr="0034674D">
        <w:rPr>
          <w:rFonts w:asciiTheme="minorHAnsi" w:hAnsiTheme="minorHAnsi"/>
        </w:rPr>
        <w:t>mengandungi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skrip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berikut</w:t>
      </w:r>
      <w:proofErr w:type="spellEnd"/>
      <w:r w:rsidRPr="0034674D">
        <w:rPr>
          <w:rFonts w:asciiTheme="minorHAnsi" w:hAnsiTheme="minorHAnsi"/>
        </w:rPr>
        <w:t>:</w:t>
      </w:r>
    </w:p>
    <w:p w14:paraId="53A19C2E" w14:textId="77777777" w:rsidR="0034674D" w:rsidRPr="0034674D" w:rsidRDefault="0034674D" w:rsidP="00C56665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C56665" w:rsidRPr="0034674D" w14:paraId="62847AB6" w14:textId="77777777" w:rsidTr="00615F96">
        <w:tc>
          <w:tcPr>
            <w:tcW w:w="8630" w:type="dxa"/>
          </w:tcPr>
          <w:p w14:paraId="7B3DE242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FROM eclipse-temurin:21-jdk-alpine AS builder</w:t>
            </w:r>
          </w:p>
          <w:p w14:paraId="101DFCFC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WORKDIR /app</w:t>
            </w:r>
          </w:p>
          <w:p w14:paraId="697EFE86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proofErr w:type="gramStart"/>
            <w:r w:rsidRPr="0034674D">
              <w:rPr>
                <w:rFonts w:asciiTheme="minorHAnsi" w:hAnsiTheme="minorHAnsi"/>
              </w:rPr>
              <w:t>COPY .</w:t>
            </w:r>
            <w:proofErr w:type="gramEnd"/>
            <w:r w:rsidRPr="0034674D">
              <w:rPr>
                <w:rFonts w:asciiTheme="minorHAnsi" w:hAnsiTheme="minorHAnsi"/>
              </w:rPr>
              <w:t xml:space="preserve"> .</w:t>
            </w:r>
          </w:p>
          <w:p w14:paraId="47F7569C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proofErr w:type="gramStart"/>
            <w:r w:rsidRPr="0034674D">
              <w:rPr>
                <w:rFonts w:asciiTheme="minorHAnsi" w:hAnsiTheme="minorHAnsi"/>
              </w:rPr>
              <w:t>RUN .</w:t>
            </w:r>
            <w:proofErr w:type="gramEnd"/>
            <w:r w:rsidRPr="0034674D">
              <w:rPr>
                <w:rFonts w:asciiTheme="minorHAnsi" w:hAnsiTheme="minorHAnsi"/>
              </w:rPr>
              <w:t>/</w:t>
            </w:r>
            <w:proofErr w:type="spellStart"/>
            <w:r w:rsidRPr="0034674D">
              <w:rPr>
                <w:rFonts w:asciiTheme="minorHAnsi" w:hAnsiTheme="minorHAnsi"/>
              </w:rPr>
              <w:t>gradlew</w:t>
            </w:r>
            <w:proofErr w:type="spellEnd"/>
            <w:r w:rsidRPr="0034674D">
              <w:rPr>
                <w:rFonts w:asciiTheme="minorHAnsi" w:hAnsiTheme="minorHAnsi"/>
              </w:rPr>
              <w:t xml:space="preserve"> clean build -x test</w:t>
            </w:r>
          </w:p>
          <w:p w14:paraId="76C28924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</w:p>
          <w:p w14:paraId="20142E8E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FROM eclipse-temurin:21-jdk-alpine</w:t>
            </w:r>
          </w:p>
          <w:p w14:paraId="414AB675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WORKDIR /app</w:t>
            </w:r>
          </w:p>
          <w:p w14:paraId="6A467B2C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COPY --from=builder /app/build/libs/*.jar app.jar</w:t>
            </w:r>
          </w:p>
          <w:p w14:paraId="2CF02A91" w14:textId="77777777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EXPOSE 8080</w:t>
            </w:r>
          </w:p>
          <w:p w14:paraId="20F7EE7A" w14:textId="149DBF84" w:rsidR="00C56665" w:rsidRPr="0034674D" w:rsidRDefault="00C56665" w:rsidP="00C56665">
            <w:pPr>
              <w:rPr>
                <w:rFonts w:asciiTheme="minorHAnsi" w:hAnsiTheme="minorHAnsi"/>
              </w:rPr>
            </w:pPr>
            <w:r w:rsidRPr="0034674D">
              <w:rPr>
                <w:rFonts w:asciiTheme="minorHAnsi" w:hAnsiTheme="minorHAnsi"/>
              </w:rPr>
              <w:t>ENTRYPOINT ["java", "-jar", "app.jar"]</w:t>
            </w:r>
          </w:p>
        </w:tc>
      </w:tr>
    </w:tbl>
    <w:p w14:paraId="3F9F7D3A" w14:textId="77777777" w:rsidR="0034674D" w:rsidRDefault="0034674D" w:rsidP="00C56665">
      <w:pPr>
        <w:rPr>
          <w:rFonts w:asciiTheme="minorHAnsi" w:hAnsiTheme="minorHAnsi"/>
        </w:rPr>
      </w:pPr>
    </w:p>
    <w:p w14:paraId="755A4A10" w14:textId="5DCC9019" w:rsidR="0034674D" w:rsidRDefault="00C56665" w:rsidP="00C56665">
      <w:pPr>
        <w:rPr>
          <w:rFonts w:asciiTheme="minorHAnsi" w:hAnsiTheme="minorHAnsi"/>
        </w:rPr>
      </w:pPr>
      <w:r w:rsidRPr="0034674D">
        <w:rPr>
          <w:rFonts w:asciiTheme="minorHAnsi" w:hAnsiTheme="minorHAnsi"/>
        </w:rPr>
        <w:t xml:space="preserve">Jika fail </w:t>
      </w:r>
      <w:proofErr w:type="spellStart"/>
      <w:r w:rsidRPr="0034674D">
        <w:rPr>
          <w:rFonts w:asciiTheme="minorHAnsi" w:hAnsiTheme="minorHAnsi"/>
        </w:rPr>
        <w:t>ini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tiada</w:t>
      </w:r>
      <w:proofErr w:type="spellEnd"/>
      <w:r w:rsidRPr="0034674D">
        <w:rPr>
          <w:rFonts w:asciiTheme="minorHAnsi" w:hAnsiTheme="minorHAnsi"/>
        </w:rPr>
        <w:t xml:space="preserve">, </w:t>
      </w:r>
      <w:proofErr w:type="spellStart"/>
      <w:r w:rsidRPr="0034674D">
        <w:rPr>
          <w:rFonts w:asciiTheme="minorHAnsi" w:hAnsiTheme="minorHAnsi"/>
        </w:rPr>
        <w:t>sila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cipta</w:t>
      </w:r>
      <w:proofErr w:type="spellEnd"/>
      <w:r w:rsidRPr="0034674D">
        <w:rPr>
          <w:rFonts w:asciiTheme="minorHAnsi" w:hAnsiTheme="minorHAnsi"/>
        </w:rPr>
        <w:t xml:space="preserve"> fail </w:t>
      </w:r>
      <w:proofErr w:type="spellStart"/>
      <w:r w:rsidRPr="0034674D">
        <w:rPr>
          <w:rFonts w:asciiTheme="minorHAnsi" w:hAnsiTheme="minorHAnsi"/>
        </w:rPr>
        <w:t>baru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bernama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Dockerfile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secara</w:t>
      </w:r>
      <w:proofErr w:type="spellEnd"/>
      <w:r w:rsidRPr="0034674D">
        <w:rPr>
          <w:rFonts w:asciiTheme="minorHAnsi" w:hAnsiTheme="minorHAnsi"/>
        </w:rPr>
        <w:t xml:space="preserve"> manual </w:t>
      </w:r>
      <w:proofErr w:type="spellStart"/>
      <w:r w:rsidRPr="0034674D">
        <w:rPr>
          <w:rFonts w:asciiTheme="minorHAnsi" w:hAnsiTheme="minorHAnsi"/>
        </w:rPr>
        <w:t>dalam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direktori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productSvc</w:t>
      </w:r>
      <w:proofErr w:type="spellEnd"/>
      <w:r w:rsidRPr="0034674D">
        <w:rPr>
          <w:rFonts w:asciiTheme="minorHAnsi" w:hAnsiTheme="minorHAnsi"/>
        </w:rPr>
        <w:t xml:space="preserve">, </w:t>
      </w:r>
      <w:proofErr w:type="spellStart"/>
      <w:r w:rsidRPr="0034674D">
        <w:rPr>
          <w:rFonts w:asciiTheme="minorHAnsi" w:hAnsiTheme="minorHAnsi"/>
        </w:rPr>
        <w:t>kemudian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salin</w:t>
      </w:r>
      <w:proofErr w:type="spellEnd"/>
      <w:r w:rsidRPr="0034674D">
        <w:rPr>
          <w:rFonts w:asciiTheme="minorHAnsi" w:hAnsiTheme="minorHAnsi"/>
        </w:rPr>
        <w:t xml:space="preserve"> dan </w:t>
      </w:r>
      <w:proofErr w:type="spellStart"/>
      <w:r w:rsidRPr="0034674D">
        <w:rPr>
          <w:rFonts w:asciiTheme="minorHAnsi" w:hAnsiTheme="minorHAnsi"/>
        </w:rPr>
        <w:t>tampal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skrip</w:t>
      </w:r>
      <w:proofErr w:type="spellEnd"/>
      <w:r w:rsidRPr="0034674D">
        <w:rPr>
          <w:rFonts w:asciiTheme="minorHAnsi" w:hAnsiTheme="minorHAnsi"/>
        </w:rPr>
        <w:t xml:space="preserve"> di </w:t>
      </w:r>
      <w:proofErr w:type="spellStart"/>
      <w:r w:rsidRPr="0034674D">
        <w:rPr>
          <w:rFonts w:asciiTheme="minorHAnsi" w:hAnsiTheme="minorHAnsi"/>
        </w:rPr>
        <w:t>atas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ke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dalamnya</w:t>
      </w:r>
      <w:proofErr w:type="spellEnd"/>
      <w:r w:rsidRPr="0034674D">
        <w:rPr>
          <w:rFonts w:asciiTheme="minorHAnsi" w:hAnsiTheme="minorHAnsi"/>
        </w:rPr>
        <w:t>.</w:t>
      </w:r>
    </w:p>
    <w:p w14:paraId="3983A7E5" w14:textId="77777777" w:rsidR="0034674D" w:rsidRPr="0034674D" w:rsidRDefault="0034674D" w:rsidP="00C56665">
      <w:pPr>
        <w:rPr>
          <w:rFonts w:asciiTheme="minorHAnsi" w:hAnsiTheme="minorHAnsi"/>
        </w:rPr>
      </w:pPr>
    </w:p>
    <w:p w14:paraId="2337C0C9" w14:textId="53260E4B" w:rsidR="00691620" w:rsidRPr="0034674D" w:rsidRDefault="00C56665" w:rsidP="00C56665">
      <w:pPr>
        <w:rPr>
          <w:rFonts w:asciiTheme="minorHAnsi" w:hAnsiTheme="minorHAnsi"/>
        </w:rPr>
      </w:pPr>
      <w:proofErr w:type="spellStart"/>
      <w:r w:rsidRPr="0034674D">
        <w:rPr>
          <w:rFonts w:asciiTheme="minorHAnsi" w:hAnsiTheme="minorHAnsi"/>
        </w:rPr>
        <w:t>Penjelasan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setiap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arahan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Dockerfile</w:t>
      </w:r>
      <w:proofErr w:type="spellEnd"/>
      <w:r w:rsidRPr="0034674D">
        <w:rPr>
          <w:rFonts w:asciiTheme="minorHAnsi" w:hAnsiTheme="minorHAnsi"/>
        </w:rPr>
        <w:t>:</w:t>
      </w:r>
    </w:p>
    <w:p w14:paraId="75FF2763" w14:textId="77777777" w:rsidR="00691620" w:rsidRPr="0034674D" w:rsidRDefault="00691620" w:rsidP="00C56665">
      <w:pPr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5100"/>
      </w:tblGrid>
      <w:tr w:rsidR="00691620" w:rsidRPr="00691620" w14:paraId="2C07F054" w14:textId="77777777" w:rsidTr="00691620">
        <w:trPr>
          <w:trHeight w:val="315"/>
        </w:trPr>
        <w:tc>
          <w:tcPr>
            <w:tcW w:w="2045" w:type="pct"/>
            <w:shd w:val="clear" w:color="auto" w:fill="auto"/>
            <w:vAlign w:val="center"/>
            <w:hideMark/>
          </w:tcPr>
          <w:p w14:paraId="2CEB9A37" w14:textId="77777777" w:rsidR="00691620" w:rsidRPr="00691620" w:rsidRDefault="0069162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Arahan </w:t>
            </w:r>
            <w:proofErr w:type="spellStart"/>
            <w:r w:rsidRPr="0069162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Dockerfile</w:t>
            </w:r>
            <w:proofErr w:type="spellEnd"/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6587F67C" w14:textId="77777777" w:rsidR="00691620" w:rsidRPr="00691620" w:rsidRDefault="00691620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Penerangan</w:t>
            </w:r>
            <w:proofErr w:type="spellEnd"/>
          </w:p>
        </w:tc>
      </w:tr>
      <w:tr w:rsidR="00691620" w:rsidRPr="00691620" w14:paraId="657EC3F1" w14:textId="77777777" w:rsidTr="00691620">
        <w:trPr>
          <w:trHeight w:val="600"/>
        </w:trPr>
        <w:tc>
          <w:tcPr>
            <w:tcW w:w="2045" w:type="pct"/>
            <w:shd w:val="clear" w:color="auto" w:fill="auto"/>
            <w:vAlign w:val="center"/>
            <w:hideMark/>
          </w:tcPr>
          <w:p w14:paraId="479B94F7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FROM eclipse-temurin:21-jdk-alpine AS builder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36AEA864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Gunakan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imej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base JDK 21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berasaskan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Alpine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untuk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proses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bina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dan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beri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nama stage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ini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sebagai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builder.</w:t>
            </w:r>
          </w:p>
        </w:tc>
      </w:tr>
      <w:tr w:rsidR="00691620" w:rsidRPr="00691620" w14:paraId="0E54837A" w14:textId="77777777" w:rsidTr="00691620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4B2FD68E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WORKDIR /app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0546F5E8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Tetapkan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direktori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kerja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dalam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kontena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kepada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/app.</w:t>
            </w:r>
          </w:p>
        </w:tc>
      </w:tr>
      <w:tr w:rsidR="00691620" w:rsidRPr="00691620" w14:paraId="13B1F463" w14:textId="77777777" w:rsidTr="00691620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5B4489A7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gram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COPY .</w:t>
            </w:r>
            <w:proofErr w:type="gram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.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6F61BD8E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Salin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semua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fail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dari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folder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projek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dalam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direktori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/app di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dalam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kontena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</w:tc>
      </w:tr>
      <w:tr w:rsidR="00691620" w:rsidRPr="00691620" w14:paraId="37D8332B" w14:textId="77777777" w:rsidTr="00691620">
        <w:trPr>
          <w:trHeight w:val="600"/>
        </w:trPr>
        <w:tc>
          <w:tcPr>
            <w:tcW w:w="2045" w:type="pct"/>
            <w:shd w:val="clear" w:color="auto" w:fill="auto"/>
            <w:vAlign w:val="center"/>
            <w:hideMark/>
          </w:tcPr>
          <w:p w14:paraId="2CF940EC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gram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RUN .</w:t>
            </w:r>
            <w:proofErr w:type="gram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/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gradlew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clean build -x test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713C7818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Jalankan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Gradle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untuk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membersihkan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membina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projek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tanpa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menjalankan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ujian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untuk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percepatkan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bina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).</w:t>
            </w:r>
          </w:p>
        </w:tc>
      </w:tr>
      <w:tr w:rsidR="00691620" w:rsidRPr="00691620" w14:paraId="075A6030" w14:textId="77777777" w:rsidTr="00691620">
        <w:trPr>
          <w:trHeight w:val="600"/>
        </w:trPr>
        <w:tc>
          <w:tcPr>
            <w:tcW w:w="2045" w:type="pct"/>
            <w:shd w:val="clear" w:color="auto" w:fill="auto"/>
            <w:vAlign w:val="center"/>
            <w:hideMark/>
          </w:tcPr>
          <w:p w14:paraId="7C2FDB99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FROM eclipse-temurin:21-jdk-alpine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53087AC3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Mulakan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imej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baru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JDK 21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berasaskan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Alpine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sebagai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imej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akhir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tanpa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fail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binaan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</w:tc>
      </w:tr>
      <w:tr w:rsidR="00691620" w:rsidRPr="00691620" w14:paraId="772056D4" w14:textId="77777777" w:rsidTr="00691620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3128C0A5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WORKDIR /app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03733E0E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Tetapkan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direktori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kerja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untuk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imej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akhir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juga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/app.</w:t>
            </w:r>
          </w:p>
        </w:tc>
      </w:tr>
      <w:tr w:rsidR="00691620" w:rsidRPr="00691620" w14:paraId="730013D7" w14:textId="77777777" w:rsidTr="00691620">
        <w:trPr>
          <w:trHeight w:val="600"/>
        </w:trPr>
        <w:tc>
          <w:tcPr>
            <w:tcW w:w="2045" w:type="pct"/>
            <w:shd w:val="clear" w:color="auto" w:fill="auto"/>
            <w:vAlign w:val="center"/>
            <w:hideMark/>
          </w:tcPr>
          <w:p w14:paraId="2EB0089D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COPY --from=builder /app/build/libs/*.jar app.jar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324743C8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Salin fail .jar yang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telah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dibina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dari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stage builder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direktori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kerja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imej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akhir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namakan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sebagai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app.jar.</w:t>
            </w:r>
          </w:p>
        </w:tc>
      </w:tr>
      <w:tr w:rsidR="00691620" w:rsidRPr="00691620" w14:paraId="2422985B" w14:textId="77777777" w:rsidTr="00691620">
        <w:trPr>
          <w:trHeight w:val="300"/>
        </w:trPr>
        <w:tc>
          <w:tcPr>
            <w:tcW w:w="2045" w:type="pct"/>
            <w:shd w:val="clear" w:color="auto" w:fill="auto"/>
            <w:vAlign w:val="center"/>
            <w:hideMark/>
          </w:tcPr>
          <w:p w14:paraId="6506042F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EXPOSE 8080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32DB5A43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Beritahu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Docker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bahawa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kontena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menggunakan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port 8080.</w:t>
            </w:r>
          </w:p>
        </w:tc>
      </w:tr>
      <w:tr w:rsidR="00691620" w:rsidRPr="00691620" w14:paraId="5FBD3061" w14:textId="77777777" w:rsidTr="00691620">
        <w:trPr>
          <w:trHeight w:val="600"/>
        </w:trPr>
        <w:tc>
          <w:tcPr>
            <w:tcW w:w="2045" w:type="pct"/>
            <w:shd w:val="clear" w:color="auto" w:fill="auto"/>
            <w:vAlign w:val="center"/>
            <w:hideMark/>
          </w:tcPr>
          <w:p w14:paraId="5E3B90A1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ENTRYPOINT ["java", "-jar", "app.jar"]</w:t>
            </w:r>
          </w:p>
        </w:tc>
        <w:tc>
          <w:tcPr>
            <w:tcW w:w="2955" w:type="pct"/>
            <w:shd w:val="clear" w:color="auto" w:fill="auto"/>
            <w:vAlign w:val="center"/>
            <w:hideMark/>
          </w:tcPr>
          <w:p w14:paraId="2E286BD2" w14:textId="77777777" w:rsidR="00691620" w:rsidRPr="00691620" w:rsidRDefault="00691620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Tetapkan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arahan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lalai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untuk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menjalankan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aplikasi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Java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dengan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fail app.jar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apabila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kontena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dimulakan</w:t>
            </w:r>
            <w:proofErr w:type="spellEnd"/>
            <w:r w:rsidRPr="00691620">
              <w:rPr>
                <w:rFonts w:asciiTheme="minorHAnsi" w:hAnsiTheme="minorHAnsi"/>
                <w:color w:val="000000"/>
                <w:sz w:val="20"/>
                <w:szCs w:val="20"/>
              </w:rPr>
              <w:t>.</w:t>
            </w:r>
          </w:p>
        </w:tc>
      </w:tr>
    </w:tbl>
    <w:p w14:paraId="1DC4BB09" w14:textId="7342B09C" w:rsidR="00C56665" w:rsidRDefault="00C56665" w:rsidP="00C56665"/>
    <w:p w14:paraId="607E36F3" w14:textId="650EDFDE" w:rsidR="00691620" w:rsidRDefault="00691620" w:rsidP="00C56665"/>
    <w:p w14:paraId="0995D3B6" w14:textId="18AC087C" w:rsidR="00691620" w:rsidRPr="0034674D" w:rsidRDefault="00691620" w:rsidP="00691620">
      <w:pPr>
        <w:pStyle w:val="Heading1"/>
        <w:rPr>
          <w:rFonts w:asciiTheme="minorHAnsi" w:hAnsiTheme="minorHAnsi"/>
          <w:sz w:val="28"/>
          <w:szCs w:val="28"/>
        </w:rPr>
      </w:pPr>
      <w:r w:rsidRPr="0034674D">
        <w:rPr>
          <w:rStyle w:val="Heading1Char"/>
          <w:rFonts w:asciiTheme="minorHAnsi" w:hAnsiTheme="minorHAnsi"/>
          <w:sz w:val="28"/>
          <w:szCs w:val="28"/>
        </w:rPr>
        <w:lastRenderedPageBreak/>
        <w:t xml:space="preserve">2.5.2 </w:t>
      </w:r>
      <w:proofErr w:type="spellStart"/>
      <w:r w:rsidRPr="0034674D">
        <w:rPr>
          <w:rFonts w:asciiTheme="minorHAnsi" w:hAnsiTheme="minorHAnsi"/>
          <w:sz w:val="28"/>
          <w:szCs w:val="28"/>
        </w:rPr>
        <w:t>Menjalankan</w:t>
      </w:r>
      <w:proofErr w:type="spellEnd"/>
      <w:r w:rsidRPr="0034674D">
        <w:rPr>
          <w:rFonts w:asciiTheme="minorHAnsi" w:hAnsiTheme="minorHAnsi"/>
          <w:sz w:val="28"/>
          <w:szCs w:val="28"/>
        </w:rPr>
        <w:t xml:space="preserve"> </w:t>
      </w:r>
      <w:r w:rsidR="00752A9F" w:rsidRPr="0034674D">
        <w:rPr>
          <w:rFonts w:asciiTheme="minorHAnsi" w:hAnsiTheme="minorHAnsi"/>
          <w:sz w:val="28"/>
          <w:szCs w:val="28"/>
        </w:rPr>
        <w:t>Java Spring Boot</w:t>
      </w:r>
      <w:r w:rsidRPr="0034674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34674D">
        <w:rPr>
          <w:rFonts w:asciiTheme="minorHAnsi" w:hAnsiTheme="minorHAnsi"/>
          <w:sz w:val="28"/>
          <w:szCs w:val="28"/>
        </w:rPr>
        <w:t>dalam</w:t>
      </w:r>
      <w:proofErr w:type="spellEnd"/>
      <w:r w:rsidRPr="0034674D">
        <w:rPr>
          <w:rFonts w:asciiTheme="minorHAnsi" w:hAnsiTheme="minorHAnsi"/>
          <w:sz w:val="28"/>
          <w:szCs w:val="28"/>
        </w:rPr>
        <w:t xml:space="preserve"> Docker</w:t>
      </w:r>
    </w:p>
    <w:p w14:paraId="37D3A25D" w14:textId="4D08952A" w:rsidR="0094185C" w:rsidRDefault="0094185C" w:rsidP="0094185C">
      <w:pPr>
        <w:rPr>
          <w:lang w:val="en-US" w:eastAsia="en-US"/>
        </w:rPr>
      </w:pPr>
    </w:p>
    <w:p w14:paraId="5D4F3BC1" w14:textId="0BDF6F28" w:rsidR="0094185C" w:rsidRPr="0034674D" w:rsidRDefault="0094185C" w:rsidP="0094185C">
      <w:pPr>
        <w:rPr>
          <w:rFonts w:asciiTheme="minorHAnsi" w:hAnsiTheme="minorHAnsi"/>
          <w:lang w:val="en-US" w:eastAsia="en-US"/>
        </w:rPr>
      </w:pPr>
      <w:proofErr w:type="spellStart"/>
      <w:r w:rsidRPr="0034674D">
        <w:rPr>
          <w:rFonts w:asciiTheme="minorHAnsi" w:hAnsiTheme="minorHAnsi"/>
          <w:lang w:val="en-US" w:eastAsia="en-US"/>
        </w:rPr>
        <w:t>Jalankan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</w:t>
      </w:r>
      <w:proofErr w:type="spellStart"/>
      <w:r w:rsidRPr="0034674D">
        <w:rPr>
          <w:rFonts w:asciiTheme="minorHAnsi" w:hAnsiTheme="minorHAnsi"/>
          <w:lang w:val="en-US" w:eastAsia="en-US"/>
        </w:rPr>
        <w:t>arahan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</w:t>
      </w:r>
      <w:proofErr w:type="spellStart"/>
      <w:r w:rsidRPr="0034674D">
        <w:rPr>
          <w:rFonts w:asciiTheme="minorHAnsi" w:hAnsiTheme="minorHAnsi"/>
          <w:lang w:val="en-US" w:eastAsia="en-US"/>
        </w:rPr>
        <w:t>ini</w:t>
      </w:r>
      <w:proofErr w:type="spellEnd"/>
      <w:r w:rsidRPr="0034674D">
        <w:rPr>
          <w:rFonts w:asciiTheme="minorHAnsi" w:hAnsiTheme="minorHAnsi"/>
          <w:lang w:val="en-US" w:eastAsia="en-US"/>
        </w:rPr>
        <w:t xml:space="preserve"> di terminal:</w:t>
      </w:r>
    </w:p>
    <w:p w14:paraId="05709C3F" w14:textId="4C26D04A" w:rsidR="00691620" w:rsidRPr="0034674D" w:rsidRDefault="00691620" w:rsidP="00691620">
      <w:pPr>
        <w:rPr>
          <w:rFonts w:asciiTheme="minorHAnsi" w:eastAsiaTheme="majorEastAsia" w:hAnsiTheme="minorHAnsi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691620" w:rsidRPr="0034674D" w14:paraId="384D940E" w14:textId="77777777" w:rsidTr="00691620">
        <w:tc>
          <w:tcPr>
            <w:tcW w:w="8630" w:type="dxa"/>
          </w:tcPr>
          <w:p w14:paraId="6E01A44D" w14:textId="34AF21D7" w:rsidR="00691620" w:rsidRPr="0034674D" w:rsidRDefault="00691620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cd 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productSvc</w:t>
            </w:r>
            <w:proofErr w:type="spellEnd"/>
          </w:p>
          <w:p w14:paraId="3DB216D0" w14:textId="7421FE01" w:rsidR="00870569" w:rsidRPr="0034674D" w:rsidRDefault="00870569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571A6166" w14:textId="61F3F5C1" w:rsidR="00870569" w:rsidRPr="0034674D" w:rsidRDefault="00870569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>docker network create my-network</w:t>
            </w:r>
          </w:p>
          <w:p w14:paraId="50ECA0A8" w14:textId="77777777" w:rsidR="0094185C" w:rsidRPr="0034674D" w:rsidRDefault="0094185C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046F18B2" w14:textId="77777777" w:rsidR="00B63907" w:rsidRPr="0034674D" w:rsidRDefault="00B63907" w:rsidP="00B63907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docker run -d --network my-network --name 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mysql-db</w:t>
            </w:r>
            <w:proofErr w:type="spellEnd"/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 -e MYSQL_ROOT_PASSWORD=S3cret -e MYSQL_DATABASE=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productmngm</w:t>
            </w:r>
            <w:proofErr w:type="spellEnd"/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 -p 3306:3306 </w:t>
            </w:r>
            <w:proofErr w:type="spellStart"/>
            <w:proofErr w:type="gram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mysql:latest</w:t>
            </w:r>
            <w:proofErr w:type="spellEnd"/>
            <w:proofErr w:type="gramEnd"/>
          </w:p>
          <w:p w14:paraId="37509BC1" w14:textId="77777777" w:rsidR="0094185C" w:rsidRPr="0034674D" w:rsidRDefault="0094185C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74C919BF" w14:textId="4D5A96EA" w:rsidR="00B63907" w:rsidRPr="0034674D" w:rsidRDefault="00691620" w:rsidP="00B63907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>docker build -t product-</w:t>
            </w:r>
            <w:proofErr w:type="gram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svc .</w:t>
            </w:r>
            <w:proofErr w:type="gramEnd"/>
          </w:p>
          <w:p w14:paraId="275C72AA" w14:textId="77777777" w:rsidR="00870569" w:rsidRPr="0034674D" w:rsidRDefault="00870569" w:rsidP="00B63907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6FA2F2E6" w14:textId="1EA296FA" w:rsidR="00B63907" w:rsidRPr="0034674D" w:rsidRDefault="00B63907" w:rsidP="00B63907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>docker run -d --network my-network -p 8025:8025 --name product-service -e APP_INTERNAL_PORT=8025 -e DB_ADDRESS=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mysql-db</w:t>
            </w:r>
            <w:proofErr w:type="spellEnd"/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 -e DB_PORT=3306 -e DB_NAME=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productmngm</w:t>
            </w:r>
            <w:proofErr w:type="spellEnd"/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 -e DB_USERNAME=root -e DB_PASSWORD=S3cret product-svc</w:t>
            </w:r>
          </w:p>
          <w:p w14:paraId="2B8F35CE" w14:textId="77777777" w:rsidR="0094185C" w:rsidRPr="0034674D" w:rsidRDefault="0094185C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</w:p>
          <w:p w14:paraId="4E51EF13" w14:textId="13DF5BE3" w:rsidR="00B63907" w:rsidRPr="0034674D" w:rsidRDefault="00691620" w:rsidP="00691620">
            <w:pPr>
              <w:rPr>
                <w:rFonts w:asciiTheme="minorHAnsi" w:eastAsiaTheme="majorEastAsia" w:hAnsiTheme="minorHAnsi"/>
                <w:lang w:val="en-US" w:eastAsia="en-US"/>
              </w:rPr>
            </w:pPr>
            <w:r w:rsidRPr="0034674D">
              <w:rPr>
                <w:rFonts w:asciiTheme="minorHAnsi" w:eastAsiaTheme="majorEastAsia" w:hAnsiTheme="minorHAnsi"/>
                <w:lang w:val="en-US" w:eastAsia="en-US"/>
              </w:rPr>
              <w:t xml:space="preserve">docker </w:t>
            </w:r>
            <w:proofErr w:type="spellStart"/>
            <w:r w:rsidRPr="0034674D">
              <w:rPr>
                <w:rFonts w:asciiTheme="minorHAnsi" w:eastAsiaTheme="majorEastAsia" w:hAnsiTheme="minorHAnsi"/>
                <w:lang w:val="en-US" w:eastAsia="en-US"/>
              </w:rPr>
              <w:t>ps</w:t>
            </w:r>
            <w:proofErr w:type="spellEnd"/>
          </w:p>
        </w:tc>
      </w:tr>
    </w:tbl>
    <w:p w14:paraId="08117197" w14:textId="77777777" w:rsidR="00691620" w:rsidRPr="0034674D" w:rsidRDefault="00691620" w:rsidP="00691620">
      <w:pPr>
        <w:rPr>
          <w:rFonts w:asciiTheme="minorHAnsi" w:eastAsiaTheme="majorEastAsia" w:hAnsiTheme="minorHAnsi"/>
          <w:lang w:val="en-US" w:eastAsia="en-US"/>
        </w:rPr>
      </w:pPr>
    </w:p>
    <w:p w14:paraId="66F0E52E" w14:textId="7C6DA8B5" w:rsidR="00752A9F" w:rsidRPr="0034674D" w:rsidRDefault="00752A9F" w:rsidP="00752A9F">
      <w:pPr>
        <w:rPr>
          <w:rFonts w:asciiTheme="minorHAnsi" w:hAnsiTheme="minorHAnsi"/>
        </w:rPr>
      </w:pPr>
      <w:proofErr w:type="spellStart"/>
      <w:r w:rsidRPr="0034674D">
        <w:rPr>
          <w:rFonts w:asciiTheme="minorHAnsi" w:hAnsiTheme="minorHAnsi"/>
        </w:rPr>
        <w:t>Setelah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semua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arahan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dijalankan</w:t>
      </w:r>
      <w:proofErr w:type="spellEnd"/>
      <w:r w:rsidRPr="0034674D">
        <w:rPr>
          <w:rFonts w:asciiTheme="minorHAnsi" w:hAnsiTheme="minorHAnsi"/>
        </w:rPr>
        <w:t xml:space="preserve">, </w:t>
      </w:r>
      <w:proofErr w:type="spellStart"/>
      <w:r w:rsidRPr="0034674D">
        <w:rPr>
          <w:rFonts w:asciiTheme="minorHAnsi" w:hAnsiTheme="minorHAnsi"/>
        </w:rPr>
        <w:t>sila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pastikan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kontena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sedang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berjalan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dengan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menjalankan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arahan</w:t>
      </w:r>
      <w:proofErr w:type="spellEnd"/>
      <w:r w:rsidRPr="0034674D">
        <w:rPr>
          <w:rFonts w:asciiTheme="minorHAnsi" w:hAnsiTheme="minorHAnsi"/>
        </w:rPr>
        <w:t xml:space="preserve"> docker ps. </w:t>
      </w:r>
      <w:proofErr w:type="spellStart"/>
      <w:r w:rsidRPr="0034674D">
        <w:rPr>
          <w:rFonts w:asciiTheme="minorHAnsi" w:hAnsiTheme="minorHAnsi"/>
        </w:rPr>
        <w:t>Kontena</w:t>
      </w:r>
      <w:proofErr w:type="spellEnd"/>
      <w:r w:rsidRPr="0034674D">
        <w:rPr>
          <w:rFonts w:asciiTheme="minorHAnsi" w:hAnsiTheme="minorHAnsi"/>
        </w:rPr>
        <w:t xml:space="preserve"> product-svc </w:t>
      </w:r>
      <w:proofErr w:type="spellStart"/>
      <w:r w:rsidRPr="0034674D">
        <w:rPr>
          <w:rFonts w:asciiTheme="minorHAnsi" w:hAnsiTheme="minorHAnsi"/>
        </w:rPr>
        <w:t>sepatutnya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tersenarai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dalam</w:t>
      </w:r>
      <w:proofErr w:type="spellEnd"/>
      <w:r w:rsidRPr="0034674D">
        <w:rPr>
          <w:rFonts w:asciiTheme="minorHAnsi" w:hAnsiTheme="minorHAnsi"/>
        </w:rPr>
        <w:t xml:space="preserve"> output </w:t>
      </w:r>
      <w:proofErr w:type="spellStart"/>
      <w:r w:rsidRPr="0034674D">
        <w:rPr>
          <w:rFonts w:asciiTheme="minorHAnsi" w:hAnsiTheme="minorHAnsi"/>
        </w:rPr>
        <w:t>tersebut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sebagai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petunjuk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bahawa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aplikasi</w:t>
      </w:r>
      <w:proofErr w:type="spellEnd"/>
      <w:r w:rsidRPr="0034674D">
        <w:rPr>
          <w:rFonts w:asciiTheme="minorHAnsi" w:hAnsiTheme="minorHAnsi"/>
        </w:rPr>
        <w:t xml:space="preserve"> Java Spring Boot </w:t>
      </w:r>
      <w:proofErr w:type="spellStart"/>
      <w:r w:rsidRPr="0034674D">
        <w:rPr>
          <w:rFonts w:asciiTheme="minorHAnsi" w:hAnsiTheme="minorHAnsi"/>
        </w:rPr>
        <w:t>anda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telah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berjaya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dideploy</w:t>
      </w:r>
      <w:proofErr w:type="spellEnd"/>
      <w:r w:rsidRPr="0034674D">
        <w:rPr>
          <w:rFonts w:asciiTheme="minorHAnsi" w:hAnsiTheme="minorHAnsi"/>
        </w:rPr>
        <w:t xml:space="preserve">. </w:t>
      </w:r>
      <w:proofErr w:type="spellStart"/>
      <w:r w:rsidRPr="0034674D">
        <w:rPr>
          <w:rFonts w:asciiTheme="minorHAnsi" w:hAnsiTheme="minorHAnsi"/>
        </w:rPr>
        <w:t>Contoh</w:t>
      </w:r>
      <w:proofErr w:type="spellEnd"/>
      <w:r w:rsidRPr="0034674D">
        <w:rPr>
          <w:rFonts w:asciiTheme="minorHAnsi" w:hAnsiTheme="minorHAnsi"/>
        </w:rPr>
        <w:t>:</w:t>
      </w:r>
    </w:p>
    <w:p w14:paraId="15EE1A06" w14:textId="6A690BCE" w:rsidR="00752A9F" w:rsidRPr="0034674D" w:rsidRDefault="00752A9F" w:rsidP="00752A9F">
      <w:pPr>
        <w:rPr>
          <w:rFonts w:asciiTheme="minorHAnsi" w:hAnsiTheme="minorHAnsi"/>
        </w:rPr>
      </w:pPr>
    </w:p>
    <w:p w14:paraId="5AF6BD71" w14:textId="6796113C" w:rsidR="00752A9F" w:rsidRPr="00752A9F" w:rsidRDefault="00752A9F" w:rsidP="00752A9F">
      <w:pPr>
        <w:rPr>
          <w:rFonts w:asciiTheme="minorHAnsi" w:hAnsiTheme="minorHAnsi"/>
        </w:rPr>
      </w:pPr>
      <w:r w:rsidRPr="0034674D">
        <w:rPr>
          <w:rFonts w:asciiTheme="minorHAnsi" w:hAnsiTheme="minorHAnsi"/>
          <w:noProof/>
        </w:rPr>
        <w:drawing>
          <wp:inline distT="0" distB="0" distL="0" distR="0" wp14:anchorId="5B6C5D6B" wp14:editId="2C1E04A1">
            <wp:extent cx="5486400" cy="186690"/>
            <wp:effectExtent l="0" t="0" r="0" b="381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674D">
        <w:rPr>
          <w:rFonts w:asciiTheme="minorHAnsi" w:hAnsiTheme="minorHAnsi"/>
        </w:rPr>
        <w:br/>
      </w:r>
      <w:r w:rsidRPr="0034674D">
        <w:rPr>
          <w:rFonts w:asciiTheme="minorHAnsi" w:hAnsiTheme="minorHAnsi"/>
        </w:rPr>
        <w:br/>
        <w:t xml:space="preserve">Dan </w:t>
      </w:r>
      <w:proofErr w:type="spellStart"/>
      <w:r w:rsidRPr="0034674D">
        <w:rPr>
          <w:rFonts w:asciiTheme="minorHAnsi" w:hAnsiTheme="minorHAnsi"/>
        </w:rPr>
        <w:t>boleh</w:t>
      </w:r>
      <w:proofErr w:type="spellEnd"/>
      <w:r w:rsidRPr="0034674D">
        <w:rPr>
          <w:rFonts w:asciiTheme="minorHAnsi" w:hAnsiTheme="minorHAnsi"/>
        </w:rPr>
        <w:t xml:space="preserve"> Akses </w:t>
      </w:r>
      <w:proofErr w:type="spellStart"/>
      <w:r w:rsidRPr="0034674D">
        <w:rPr>
          <w:rFonts w:asciiTheme="minorHAnsi" w:hAnsiTheme="minorHAnsi"/>
        </w:rPr>
        <w:t>aplikasi</w:t>
      </w:r>
      <w:proofErr w:type="spellEnd"/>
      <w:r w:rsidRPr="0034674D">
        <w:rPr>
          <w:rFonts w:asciiTheme="minorHAnsi" w:hAnsiTheme="minorHAnsi"/>
        </w:rPr>
        <w:t xml:space="preserve"> </w:t>
      </w:r>
      <w:proofErr w:type="spellStart"/>
      <w:r w:rsidRPr="0034674D">
        <w:rPr>
          <w:rFonts w:asciiTheme="minorHAnsi" w:hAnsiTheme="minorHAnsi"/>
        </w:rPr>
        <w:t>anda</w:t>
      </w:r>
      <w:proofErr w:type="spellEnd"/>
      <w:r w:rsidRPr="0034674D">
        <w:rPr>
          <w:rFonts w:asciiTheme="minorHAnsi" w:hAnsiTheme="minorHAnsi"/>
        </w:rPr>
        <w:t xml:space="preserve"> di </w:t>
      </w:r>
      <w:hyperlink r:id="rId22" w:history="1">
        <w:r w:rsidRPr="0034674D">
          <w:rPr>
            <w:rStyle w:val="Hyperlink"/>
            <w:rFonts w:asciiTheme="minorHAnsi" w:hAnsiTheme="minorHAnsi"/>
            <w:sz w:val="24"/>
            <w:szCs w:val="24"/>
          </w:rPr>
          <w:t>http://localhost:8025/product-service/swagger-ui/index.html#/</w:t>
        </w:r>
      </w:hyperlink>
      <w:r w:rsidRPr="0034674D">
        <w:rPr>
          <w:rFonts w:asciiTheme="minorHAnsi" w:hAnsiTheme="minorHAnsi"/>
        </w:rPr>
        <w:br/>
      </w:r>
      <w:r w:rsidRPr="0034674D">
        <w:rPr>
          <w:rFonts w:asciiTheme="minorHAnsi" w:hAnsiTheme="minorHAnsi"/>
        </w:rPr>
        <w:br/>
      </w:r>
      <w:r w:rsidRPr="00752A9F">
        <w:rPr>
          <w:rFonts w:asciiTheme="minorHAnsi" w:hAnsiTheme="minorHAnsi"/>
          <w:noProof/>
        </w:rPr>
        <w:drawing>
          <wp:inline distT="0" distB="0" distL="0" distR="0" wp14:anchorId="03200E75" wp14:editId="66B6E331">
            <wp:extent cx="3467100" cy="2388446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72445" cy="2392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F2E74" w14:textId="77777777" w:rsidR="00691620" w:rsidRDefault="00691620" w:rsidP="00C56665"/>
    <w:p w14:paraId="5586CD3D" w14:textId="70BDFE03" w:rsidR="003D63BA" w:rsidRPr="00B60C05" w:rsidRDefault="00B60C05" w:rsidP="003D63BA">
      <w:pPr>
        <w:pStyle w:val="Heading1"/>
        <w:rPr>
          <w:rFonts w:asciiTheme="minorHAnsi" w:hAnsiTheme="minorHAnsi"/>
          <w:sz w:val="28"/>
          <w:szCs w:val="28"/>
        </w:rPr>
      </w:pPr>
      <w:r w:rsidRPr="00B60C05">
        <w:rPr>
          <w:rFonts w:asciiTheme="minorHAnsi" w:hAnsiTheme="minorHAnsi"/>
          <w:sz w:val="28"/>
          <w:szCs w:val="28"/>
        </w:rPr>
        <w:lastRenderedPageBreak/>
        <w:t>3</w:t>
      </w:r>
      <w:r>
        <w:rPr>
          <w:rFonts w:asciiTheme="minorHAnsi" w:hAnsiTheme="minorHAnsi"/>
          <w:sz w:val="28"/>
          <w:szCs w:val="28"/>
        </w:rPr>
        <w:t>.</w:t>
      </w:r>
      <w:r w:rsidR="003D63BA" w:rsidRPr="00B60C05">
        <w:rPr>
          <w:rFonts w:asciiTheme="minorHAnsi" w:hAnsiTheme="minorHAnsi"/>
          <w:sz w:val="28"/>
          <w:szCs w:val="28"/>
        </w:rPr>
        <w:t xml:space="preserve"> Langkah deploy 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aplikasi</w:t>
      </w:r>
      <w:proofErr w:type="spellEnd"/>
      <w:r w:rsidR="003D63BA" w:rsidRPr="00B60C05">
        <w:rPr>
          <w:rFonts w:asciiTheme="minorHAnsi" w:hAnsiTheme="minorHAnsi"/>
          <w:sz w:val="28"/>
          <w:szCs w:val="28"/>
        </w:rPr>
        <w:t xml:space="preserve"> multi-container 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menggunakan</w:t>
      </w:r>
      <w:proofErr w:type="spellEnd"/>
      <w:r w:rsidR="003D63BA" w:rsidRPr="00B60C05">
        <w:rPr>
          <w:rFonts w:asciiTheme="minorHAnsi" w:hAnsiTheme="minorHAnsi"/>
          <w:sz w:val="28"/>
          <w:szCs w:val="28"/>
        </w:rPr>
        <w:t xml:space="preserve"> Docker Compose dan NGINX 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sebagai</w:t>
      </w:r>
      <w:proofErr w:type="spellEnd"/>
      <w:r w:rsidR="003D63BA" w:rsidRPr="00B60C05">
        <w:rPr>
          <w:rFonts w:asciiTheme="minorHAnsi" w:hAnsiTheme="minorHAnsi"/>
          <w:sz w:val="28"/>
          <w:szCs w:val="28"/>
        </w:rPr>
        <w:t xml:space="preserve"> reverse proxy</w:t>
      </w:r>
    </w:p>
    <w:p w14:paraId="2F7C8889" w14:textId="77777777" w:rsidR="003D63BA" w:rsidRDefault="003D63BA" w:rsidP="003D63BA"/>
    <w:p w14:paraId="578EAE69" w14:textId="1BB96FBB" w:rsidR="003D63BA" w:rsidRDefault="00B60C05" w:rsidP="003D63BA">
      <w:pPr>
        <w:pStyle w:val="Heading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3.1</w:t>
      </w:r>
      <w:r w:rsidR="003D63BA" w:rsidRPr="00B60C05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Kandungan</w:t>
      </w:r>
      <w:proofErr w:type="spellEnd"/>
      <w:r w:rsidR="003D63BA" w:rsidRPr="00B60C05">
        <w:rPr>
          <w:rFonts w:asciiTheme="minorHAnsi" w:hAnsiTheme="minorHAnsi"/>
          <w:sz w:val="28"/>
          <w:szCs w:val="28"/>
        </w:rPr>
        <w:t xml:space="preserve"> docker-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compose.yml</w:t>
      </w:r>
      <w:proofErr w:type="spellEnd"/>
    </w:p>
    <w:p w14:paraId="34002B5B" w14:textId="77777777" w:rsidR="00552B98" w:rsidRPr="00552B98" w:rsidRDefault="00552B98" w:rsidP="00552B98">
      <w:pPr>
        <w:rPr>
          <w:lang w:val="en-US" w:eastAsia="en-US"/>
        </w:rPr>
      </w:pPr>
    </w:p>
    <w:p w14:paraId="17C5C64B" w14:textId="07EE4FF2" w:rsidR="003D63BA" w:rsidRDefault="003D63BA" w:rsidP="003D63BA">
      <w:pPr>
        <w:rPr>
          <w:rFonts w:asciiTheme="minorHAnsi" w:hAnsiTheme="minorHAnsi"/>
        </w:rPr>
      </w:pPr>
      <w:r w:rsidRPr="00552B98">
        <w:rPr>
          <w:rFonts w:asciiTheme="minorHAnsi" w:hAnsiTheme="minorHAnsi"/>
        </w:rPr>
        <w:t>Fail docker-</w:t>
      </w:r>
      <w:proofErr w:type="spellStart"/>
      <w:r w:rsidRPr="00552B98">
        <w:rPr>
          <w:rFonts w:asciiTheme="minorHAnsi" w:hAnsiTheme="minorHAnsi"/>
        </w:rPr>
        <w:t>compose.yml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menyenaraikan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semua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servis</w:t>
      </w:r>
      <w:proofErr w:type="spellEnd"/>
      <w:r w:rsidRPr="00552B98">
        <w:rPr>
          <w:rFonts w:asciiTheme="minorHAnsi" w:hAnsiTheme="minorHAnsi"/>
        </w:rPr>
        <w:t xml:space="preserve"> yang </w:t>
      </w:r>
      <w:proofErr w:type="spellStart"/>
      <w:r w:rsidRPr="00552B98">
        <w:rPr>
          <w:rFonts w:asciiTheme="minorHAnsi" w:hAnsiTheme="minorHAnsi"/>
        </w:rPr>
        <w:t>anda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ingin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jalankan</w:t>
      </w:r>
      <w:proofErr w:type="spellEnd"/>
      <w:r w:rsidRPr="00552B98">
        <w:rPr>
          <w:rFonts w:asciiTheme="minorHAnsi" w:hAnsiTheme="minorHAnsi"/>
        </w:rPr>
        <w:t xml:space="preserve">. </w:t>
      </w:r>
      <w:proofErr w:type="spellStart"/>
      <w:r w:rsidRPr="00552B98">
        <w:rPr>
          <w:rFonts w:asciiTheme="minorHAnsi" w:hAnsiTheme="minorHAnsi"/>
        </w:rPr>
        <w:t>Contohnya</w:t>
      </w:r>
      <w:proofErr w:type="spellEnd"/>
      <w:r w:rsidRPr="00552B98">
        <w:rPr>
          <w:rFonts w:asciiTheme="minorHAnsi" w:hAnsiTheme="minorHAnsi"/>
        </w:rPr>
        <w:t>:</w:t>
      </w:r>
    </w:p>
    <w:p w14:paraId="5C7DAEBD" w14:textId="77777777" w:rsidR="00552B98" w:rsidRPr="00552B98" w:rsidRDefault="00552B98" w:rsidP="003D63BA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D63BA" w:rsidRPr="00552B98" w14:paraId="36AE57A9" w14:textId="77777777" w:rsidTr="00CE0CC3">
        <w:tc>
          <w:tcPr>
            <w:tcW w:w="8856" w:type="dxa"/>
          </w:tcPr>
          <w:p w14:paraId="1954DE0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version: '3.8'</w:t>
            </w:r>
          </w:p>
          <w:p w14:paraId="67D7520A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4A73481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services:</w:t>
            </w:r>
          </w:p>
          <w:p w14:paraId="43A24B63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product-svc:</w:t>
            </w:r>
          </w:p>
          <w:p w14:paraId="4433006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container_name</w:t>
            </w:r>
            <w:proofErr w:type="spellEnd"/>
            <w:r w:rsidRPr="00552B98">
              <w:rPr>
                <w:rFonts w:asciiTheme="minorHAnsi" w:hAnsiTheme="minorHAnsi"/>
              </w:rPr>
              <w:t xml:space="preserve">: </w:t>
            </w:r>
            <w:proofErr w:type="spellStart"/>
            <w:r w:rsidRPr="00552B98">
              <w:rPr>
                <w:rFonts w:asciiTheme="minorHAnsi" w:hAnsiTheme="minorHAnsi"/>
              </w:rPr>
              <w:t>productservice</w:t>
            </w:r>
            <w:proofErr w:type="spellEnd"/>
          </w:p>
          <w:p w14:paraId="73A3A81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build</w:t>
            </w:r>
            <w:proofErr w:type="gramStart"/>
            <w:r w:rsidRPr="00552B98">
              <w:rPr>
                <w:rFonts w:asciiTheme="minorHAnsi" w:hAnsiTheme="minorHAnsi"/>
              </w:rPr>
              <w:t>: .</w:t>
            </w:r>
            <w:proofErr w:type="gramEnd"/>
            <w:r w:rsidRPr="00552B98">
              <w:rPr>
                <w:rFonts w:asciiTheme="minorHAnsi" w:hAnsiTheme="minorHAnsi"/>
              </w:rPr>
              <w:t>/</w:t>
            </w:r>
            <w:proofErr w:type="spellStart"/>
            <w:r w:rsidRPr="00552B98">
              <w:rPr>
                <w:rFonts w:asciiTheme="minorHAnsi" w:hAnsiTheme="minorHAnsi"/>
              </w:rPr>
              <w:t>productSvc</w:t>
            </w:r>
            <w:proofErr w:type="spellEnd"/>
          </w:p>
          <w:p w14:paraId="687556E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ports:              </w:t>
            </w:r>
          </w:p>
          <w:p w14:paraId="78947545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"8020:8020"</w:t>
            </w:r>
          </w:p>
          <w:p w14:paraId="7263DA9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environment:</w:t>
            </w:r>
          </w:p>
          <w:p w14:paraId="7BC5BCE0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APP_INTERNAL_PORT: 8020</w:t>
            </w:r>
          </w:p>
          <w:p w14:paraId="6BEBDE7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DB_ADDRESS: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</w:p>
          <w:p w14:paraId="52C2C6F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DB_PORT: 3306</w:t>
            </w:r>
          </w:p>
          <w:p w14:paraId="1557A0B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DB_NAME: </w:t>
            </w:r>
            <w:proofErr w:type="spellStart"/>
            <w:r w:rsidRPr="00552B98">
              <w:rPr>
                <w:rFonts w:asciiTheme="minorHAnsi" w:hAnsiTheme="minorHAnsi"/>
              </w:rPr>
              <w:t>productmngm</w:t>
            </w:r>
            <w:proofErr w:type="spellEnd"/>
          </w:p>
          <w:p w14:paraId="5DBD3BAF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DB_USERNAME: root</w:t>
            </w:r>
          </w:p>
          <w:p w14:paraId="3FA7930C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DB_PASSWORD: S3cret</w:t>
            </w:r>
          </w:p>
          <w:p w14:paraId="1AC1117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depends_on</w:t>
            </w:r>
            <w:proofErr w:type="spellEnd"/>
            <w:r w:rsidRPr="00552B98">
              <w:rPr>
                <w:rFonts w:asciiTheme="minorHAnsi" w:hAnsiTheme="minorHAnsi"/>
              </w:rPr>
              <w:t>:</w:t>
            </w:r>
          </w:p>
          <w:p w14:paraId="7BC807D3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</w:p>
          <w:p w14:paraId="43E124AF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networks:</w:t>
            </w:r>
          </w:p>
          <w:p w14:paraId="2F49314E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my-network  </w:t>
            </w:r>
          </w:p>
          <w:p w14:paraId="25F54E1C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4EC25AA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  <w:r w:rsidRPr="00552B98">
              <w:rPr>
                <w:rFonts w:asciiTheme="minorHAnsi" w:hAnsiTheme="minorHAnsi"/>
              </w:rPr>
              <w:t>:</w:t>
            </w:r>
          </w:p>
          <w:p w14:paraId="111D2B70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container_name</w:t>
            </w:r>
            <w:proofErr w:type="spellEnd"/>
            <w:r w:rsidRPr="00552B98">
              <w:rPr>
                <w:rFonts w:asciiTheme="minorHAnsi" w:hAnsiTheme="minorHAnsi"/>
              </w:rPr>
              <w:t xml:space="preserve">: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</w:p>
          <w:p w14:paraId="27182EF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image: </w:t>
            </w:r>
            <w:proofErr w:type="spellStart"/>
            <w:proofErr w:type="gramStart"/>
            <w:r w:rsidRPr="00552B98">
              <w:rPr>
                <w:rFonts w:asciiTheme="minorHAnsi" w:hAnsiTheme="minorHAnsi"/>
              </w:rPr>
              <w:t>mysql:latest</w:t>
            </w:r>
            <w:proofErr w:type="spellEnd"/>
            <w:proofErr w:type="gramEnd"/>
          </w:p>
          <w:p w14:paraId="65CDC9C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restart: always</w:t>
            </w:r>
          </w:p>
          <w:p w14:paraId="22C315F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environment:</w:t>
            </w:r>
          </w:p>
          <w:p w14:paraId="312F48F4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MYSQL_ROOT_PASSWORD: S3cret</w:t>
            </w:r>
          </w:p>
          <w:p w14:paraId="7E0E7B6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MYSQL_DATABASE: </w:t>
            </w:r>
            <w:proofErr w:type="spellStart"/>
            <w:r w:rsidRPr="00552B98">
              <w:rPr>
                <w:rFonts w:asciiTheme="minorHAnsi" w:hAnsiTheme="minorHAnsi"/>
              </w:rPr>
              <w:t>productmngm</w:t>
            </w:r>
            <w:proofErr w:type="spellEnd"/>
          </w:p>
          <w:p w14:paraId="0CA0F231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ports:</w:t>
            </w:r>
          </w:p>
          <w:p w14:paraId="1577F84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"3306:3306"</w:t>
            </w:r>
          </w:p>
          <w:p w14:paraId="367C714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volumes:</w:t>
            </w:r>
          </w:p>
          <w:p w14:paraId="5F13183F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  <w:r w:rsidRPr="00552B98">
              <w:rPr>
                <w:rFonts w:asciiTheme="minorHAnsi" w:hAnsiTheme="minorHAnsi"/>
              </w:rPr>
              <w:t>-data:/var/lib/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</w:p>
          <w:p w14:paraId="7A960618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networks:</w:t>
            </w:r>
          </w:p>
          <w:p w14:paraId="6874C56C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my-network  </w:t>
            </w:r>
          </w:p>
          <w:p w14:paraId="62C6A011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78F7923A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nginx:</w:t>
            </w:r>
          </w:p>
          <w:p w14:paraId="4CB1A40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lastRenderedPageBreak/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container_name</w:t>
            </w:r>
            <w:proofErr w:type="spellEnd"/>
            <w:r w:rsidRPr="00552B98">
              <w:rPr>
                <w:rFonts w:asciiTheme="minorHAnsi" w:hAnsiTheme="minorHAnsi"/>
              </w:rPr>
              <w:t>: nginx</w:t>
            </w:r>
          </w:p>
          <w:p w14:paraId="55EF2644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image: </w:t>
            </w:r>
            <w:proofErr w:type="spellStart"/>
            <w:proofErr w:type="gramStart"/>
            <w:r w:rsidRPr="00552B98">
              <w:rPr>
                <w:rFonts w:asciiTheme="minorHAnsi" w:hAnsiTheme="minorHAnsi"/>
              </w:rPr>
              <w:t>nginx:latest</w:t>
            </w:r>
            <w:proofErr w:type="spellEnd"/>
            <w:proofErr w:type="gramEnd"/>
          </w:p>
          <w:p w14:paraId="529BEA9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ports:</w:t>
            </w:r>
          </w:p>
          <w:p w14:paraId="4283DF00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"80:80"</w:t>
            </w:r>
          </w:p>
          <w:p w14:paraId="580EE0A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volumes:</w:t>
            </w:r>
          </w:p>
          <w:p w14:paraId="4DCD8F2E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./</w:t>
            </w:r>
            <w:proofErr w:type="spellStart"/>
            <w:r w:rsidRPr="00552B98">
              <w:rPr>
                <w:rFonts w:asciiTheme="minorHAnsi" w:hAnsiTheme="minorHAnsi"/>
              </w:rPr>
              <w:t>nginx.conf</w:t>
            </w:r>
            <w:proofErr w:type="spellEnd"/>
            <w:r w:rsidRPr="00552B98">
              <w:rPr>
                <w:rFonts w:asciiTheme="minorHAnsi" w:hAnsiTheme="minorHAnsi"/>
              </w:rPr>
              <w:t>:/etc/nginx/</w:t>
            </w:r>
            <w:proofErr w:type="spellStart"/>
            <w:r w:rsidRPr="00552B98">
              <w:rPr>
                <w:rFonts w:asciiTheme="minorHAnsi" w:hAnsiTheme="minorHAnsi"/>
              </w:rPr>
              <w:t>nginx.conf:ro</w:t>
            </w:r>
            <w:proofErr w:type="spellEnd"/>
          </w:p>
          <w:p w14:paraId="61FAC51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depends_on</w:t>
            </w:r>
            <w:proofErr w:type="spellEnd"/>
            <w:r w:rsidRPr="00552B98">
              <w:rPr>
                <w:rFonts w:asciiTheme="minorHAnsi" w:hAnsiTheme="minorHAnsi"/>
              </w:rPr>
              <w:t>:</w:t>
            </w:r>
          </w:p>
          <w:p w14:paraId="6C687E23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product-svc</w:t>
            </w:r>
          </w:p>
          <w:p w14:paraId="7FBC030A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networks:</w:t>
            </w:r>
          </w:p>
          <w:p w14:paraId="6ACDA06C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my-network  </w:t>
            </w:r>
          </w:p>
          <w:p w14:paraId="6D9050EF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547DCAD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product-</w:t>
            </w:r>
            <w:proofErr w:type="spellStart"/>
            <w:r w:rsidRPr="00552B98">
              <w:rPr>
                <w:rFonts w:asciiTheme="minorHAnsi" w:hAnsiTheme="minorHAnsi"/>
              </w:rPr>
              <w:t>ui</w:t>
            </w:r>
            <w:proofErr w:type="spellEnd"/>
            <w:r w:rsidRPr="00552B98">
              <w:rPr>
                <w:rFonts w:asciiTheme="minorHAnsi" w:hAnsiTheme="minorHAnsi"/>
              </w:rPr>
              <w:t>:</w:t>
            </w:r>
          </w:p>
          <w:p w14:paraId="78DBC191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</w:t>
            </w:r>
            <w:proofErr w:type="spellStart"/>
            <w:r w:rsidRPr="00552B98">
              <w:rPr>
                <w:rFonts w:asciiTheme="minorHAnsi" w:hAnsiTheme="minorHAnsi"/>
              </w:rPr>
              <w:t>container_name</w:t>
            </w:r>
            <w:proofErr w:type="spellEnd"/>
            <w:r w:rsidRPr="00552B98">
              <w:rPr>
                <w:rFonts w:asciiTheme="minorHAnsi" w:hAnsiTheme="minorHAnsi"/>
              </w:rPr>
              <w:t>: product-</w:t>
            </w:r>
            <w:proofErr w:type="spellStart"/>
            <w:r w:rsidRPr="00552B98">
              <w:rPr>
                <w:rFonts w:asciiTheme="minorHAnsi" w:hAnsiTheme="minorHAnsi"/>
              </w:rPr>
              <w:t>ui</w:t>
            </w:r>
            <w:proofErr w:type="spellEnd"/>
          </w:p>
          <w:p w14:paraId="219DD69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build</w:t>
            </w:r>
            <w:proofErr w:type="gramStart"/>
            <w:r w:rsidRPr="00552B98">
              <w:rPr>
                <w:rFonts w:asciiTheme="minorHAnsi" w:hAnsiTheme="minorHAnsi"/>
              </w:rPr>
              <w:t>: .</w:t>
            </w:r>
            <w:proofErr w:type="gramEnd"/>
            <w:r w:rsidRPr="00552B98">
              <w:rPr>
                <w:rFonts w:asciiTheme="minorHAnsi" w:hAnsiTheme="minorHAnsi"/>
              </w:rPr>
              <w:t>/</w:t>
            </w:r>
            <w:proofErr w:type="spellStart"/>
            <w:r w:rsidRPr="00552B98">
              <w:rPr>
                <w:rFonts w:asciiTheme="minorHAnsi" w:hAnsiTheme="minorHAnsi"/>
              </w:rPr>
              <w:t>productApp</w:t>
            </w:r>
            <w:proofErr w:type="spellEnd"/>
            <w:r w:rsidRPr="00552B98">
              <w:rPr>
                <w:rFonts w:asciiTheme="minorHAnsi" w:hAnsiTheme="minorHAnsi"/>
              </w:rPr>
              <w:t xml:space="preserve">     # path to your React app </w:t>
            </w:r>
            <w:proofErr w:type="spellStart"/>
            <w:r w:rsidRPr="00552B98">
              <w:rPr>
                <w:rFonts w:asciiTheme="minorHAnsi" w:hAnsiTheme="minorHAnsi"/>
              </w:rPr>
              <w:t>Dockerfile</w:t>
            </w:r>
            <w:proofErr w:type="spellEnd"/>
            <w:r w:rsidRPr="00552B98">
              <w:rPr>
                <w:rFonts w:asciiTheme="minorHAnsi" w:hAnsiTheme="minorHAnsi"/>
              </w:rPr>
              <w:t xml:space="preserve"> folder</w:t>
            </w:r>
          </w:p>
          <w:p w14:paraId="3F3EC6C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ports:</w:t>
            </w:r>
          </w:p>
          <w:p w14:paraId="665BE12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"8030:80"         </w:t>
            </w:r>
          </w:p>
          <w:p w14:paraId="6DD8BB54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networks:</w:t>
            </w:r>
          </w:p>
          <w:p w14:paraId="2E97678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- my-network  </w:t>
            </w:r>
          </w:p>
          <w:p w14:paraId="016B49A3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0BF4B06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volumes:</w:t>
            </w:r>
          </w:p>
          <w:p w14:paraId="4520567B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</w:t>
            </w:r>
            <w:proofErr w:type="spellStart"/>
            <w:r w:rsidRPr="00552B98">
              <w:rPr>
                <w:rFonts w:asciiTheme="minorHAnsi" w:hAnsiTheme="minorHAnsi"/>
              </w:rPr>
              <w:t>mysql</w:t>
            </w:r>
            <w:proofErr w:type="spellEnd"/>
            <w:r w:rsidRPr="00552B98">
              <w:rPr>
                <w:rFonts w:asciiTheme="minorHAnsi" w:hAnsiTheme="minorHAnsi"/>
              </w:rPr>
              <w:t>-data:</w:t>
            </w:r>
          </w:p>
          <w:p w14:paraId="04A283B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69A3C92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networks:</w:t>
            </w:r>
          </w:p>
          <w:p w14:paraId="4B692740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my-network:</w:t>
            </w:r>
          </w:p>
          <w:p w14:paraId="1C1397AC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driver: bridge  </w:t>
            </w:r>
          </w:p>
        </w:tc>
      </w:tr>
    </w:tbl>
    <w:p w14:paraId="2CDFC416" w14:textId="5CA55F7E" w:rsidR="003D63BA" w:rsidRDefault="003D63BA" w:rsidP="003D63BA"/>
    <w:p w14:paraId="4F4D4355" w14:textId="621CF68F" w:rsidR="00552B98" w:rsidRDefault="00552B98" w:rsidP="003D63BA"/>
    <w:p w14:paraId="0C2BAE42" w14:textId="02C8D972" w:rsidR="00552B98" w:rsidRDefault="00552B98" w:rsidP="003D63BA"/>
    <w:p w14:paraId="6E4A981E" w14:textId="3EBAAF76" w:rsidR="00552B98" w:rsidRDefault="00552B98" w:rsidP="003D63BA"/>
    <w:p w14:paraId="1AEA1650" w14:textId="2166C9BD" w:rsidR="00552B98" w:rsidRDefault="00552B98" w:rsidP="003D63BA"/>
    <w:p w14:paraId="7F5626DB" w14:textId="271D9F8A" w:rsidR="00552B98" w:rsidRDefault="00552B98" w:rsidP="003D63BA"/>
    <w:p w14:paraId="367E2DE7" w14:textId="21B3B64F" w:rsidR="00552B98" w:rsidRDefault="00552B98" w:rsidP="003D63BA"/>
    <w:p w14:paraId="0665C1CE" w14:textId="08C8ABCB" w:rsidR="00552B98" w:rsidRDefault="00552B98" w:rsidP="003D63BA"/>
    <w:p w14:paraId="157347D1" w14:textId="0296D1D4" w:rsidR="00552B98" w:rsidRDefault="00552B98" w:rsidP="003D63BA"/>
    <w:p w14:paraId="6EFC6EA1" w14:textId="652D14AB" w:rsidR="00552B98" w:rsidRDefault="00552B98" w:rsidP="003D63BA"/>
    <w:p w14:paraId="0D7ED08C" w14:textId="551337F7" w:rsidR="00552B98" w:rsidRDefault="00552B98" w:rsidP="003D63BA"/>
    <w:p w14:paraId="5D56E5E8" w14:textId="69BED3B0" w:rsidR="00552B98" w:rsidRDefault="00552B98" w:rsidP="003D63BA"/>
    <w:p w14:paraId="58CC020B" w14:textId="25774A8C" w:rsidR="00552B98" w:rsidRDefault="00552B98" w:rsidP="003D63BA"/>
    <w:p w14:paraId="6C739B92" w14:textId="2A243184" w:rsidR="00552B98" w:rsidRDefault="00552B98" w:rsidP="003D63BA"/>
    <w:p w14:paraId="498C69FF" w14:textId="2ACB3BB2" w:rsidR="00552B98" w:rsidRDefault="00552B98" w:rsidP="003D63BA"/>
    <w:p w14:paraId="51BDF042" w14:textId="7EB6F096" w:rsidR="00552B98" w:rsidRDefault="00552B98" w:rsidP="003D63BA"/>
    <w:p w14:paraId="4B3897D0" w14:textId="5524E100" w:rsidR="00552B98" w:rsidRDefault="00552B98" w:rsidP="003D63BA"/>
    <w:p w14:paraId="02D8A00F" w14:textId="77777777" w:rsidR="00552B98" w:rsidRDefault="00552B98" w:rsidP="003D63BA"/>
    <w:p w14:paraId="1F725BB5" w14:textId="768C58B5" w:rsidR="003D63BA" w:rsidRPr="00B60C05" w:rsidRDefault="00B60C05" w:rsidP="003D63BA">
      <w:pPr>
        <w:pStyle w:val="Heading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3.2</w:t>
      </w:r>
      <w:r w:rsidR="003D63BA" w:rsidRPr="00B60C05">
        <w:rPr>
          <w:rFonts w:asciiTheme="minorHAnsi" w:hAnsiTheme="minorHAnsi"/>
          <w:sz w:val="28"/>
          <w:szCs w:val="28"/>
        </w:rPr>
        <w:t xml:space="preserve"> NGINX </w:t>
      </w:r>
      <w:proofErr w:type="spellStart"/>
      <w:r w:rsidR="003D63BA" w:rsidRPr="00B60C05">
        <w:rPr>
          <w:rFonts w:asciiTheme="minorHAnsi" w:hAnsiTheme="minorHAnsi"/>
          <w:sz w:val="28"/>
          <w:szCs w:val="28"/>
        </w:rPr>
        <w:t>sebagai</w:t>
      </w:r>
      <w:proofErr w:type="spellEnd"/>
      <w:r w:rsidR="003D63BA" w:rsidRPr="00B60C05">
        <w:rPr>
          <w:rFonts w:asciiTheme="minorHAnsi" w:hAnsiTheme="minorHAnsi"/>
          <w:sz w:val="28"/>
          <w:szCs w:val="28"/>
        </w:rPr>
        <w:t xml:space="preserve"> reverse proxy</w:t>
      </w:r>
    </w:p>
    <w:p w14:paraId="0134EED2" w14:textId="77777777" w:rsidR="003D63BA" w:rsidRDefault="003D63BA" w:rsidP="003D63BA"/>
    <w:p w14:paraId="66BAAD60" w14:textId="53E78B75" w:rsidR="003D63BA" w:rsidRDefault="003D63BA" w:rsidP="003D63BA">
      <w:pPr>
        <w:rPr>
          <w:rFonts w:asciiTheme="minorHAnsi" w:hAnsiTheme="minorHAnsi"/>
        </w:rPr>
      </w:pPr>
      <w:r w:rsidRPr="00552B98">
        <w:rPr>
          <w:rFonts w:asciiTheme="minorHAnsi" w:hAnsiTheme="minorHAnsi"/>
        </w:rPr>
        <w:t xml:space="preserve">Apa Itu </w:t>
      </w:r>
      <w:r w:rsidRPr="00552B98">
        <w:rPr>
          <w:rFonts w:asciiTheme="minorHAnsi" w:hAnsiTheme="minorHAnsi"/>
          <w:b/>
          <w:bCs/>
        </w:rPr>
        <w:t>Reverse Proxy</w:t>
      </w:r>
      <w:r w:rsidRPr="00552B98">
        <w:rPr>
          <w:rFonts w:asciiTheme="minorHAnsi" w:hAnsiTheme="minorHAnsi"/>
        </w:rPr>
        <w:t>?</w:t>
      </w:r>
    </w:p>
    <w:p w14:paraId="74DDE35D" w14:textId="77777777" w:rsidR="00552B98" w:rsidRPr="00552B98" w:rsidRDefault="00552B98" w:rsidP="003D63BA">
      <w:pPr>
        <w:rPr>
          <w:rFonts w:asciiTheme="minorHAnsi" w:hAnsiTheme="minorHAnsi"/>
        </w:rPr>
      </w:pPr>
    </w:p>
    <w:p w14:paraId="229A39D5" w14:textId="77777777" w:rsidR="003D63BA" w:rsidRPr="00552B98" w:rsidRDefault="003D63BA" w:rsidP="003D63BA">
      <w:pPr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Secara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ringkas</w:t>
      </w:r>
      <w:proofErr w:type="spellEnd"/>
      <w:r w:rsidRPr="00552B98">
        <w:rPr>
          <w:rFonts w:asciiTheme="minorHAnsi" w:hAnsiTheme="minorHAnsi"/>
        </w:rPr>
        <w:t>:</w:t>
      </w:r>
    </w:p>
    <w:p w14:paraId="11A96C49" w14:textId="7B6A518C" w:rsidR="003D63BA" w:rsidRDefault="003D63BA" w:rsidP="003D63BA">
      <w:pPr>
        <w:rPr>
          <w:rFonts w:asciiTheme="minorHAnsi" w:hAnsiTheme="minorHAnsi"/>
        </w:rPr>
      </w:pPr>
      <w:r w:rsidRPr="00552B98">
        <w:rPr>
          <w:rFonts w:asciiTheme="minorHAnsi" w:hAnsiTheme="minorHAnsi"/>
          <w:b/>
          <w:bCs/>
        </w:rPr>
        <w:t>Reverse proxy</w:t>
      </w:r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ialah</w:t>
      </w:r>
      <w:proofErr w:type="spellEnd"/>
      <w:r w:rsidRPr="00552B98">
        <w:rPr>
          <w:rFonts w:asciiTheme="minorHAnsi" w:hAnsiTheme="minorHAnsi"/>
        </w:rPr>
        <w:t xml:space="preserve"> </w:t>
      </w:r>
      <w:r w:rsidRPr="00552B98">
        <w:rPr>
          <w:rFonts w:asciiTheme="minorHAnsi" w:hAnsiTheme="minorHAnsi"/>
          <w:i/>
          <w:iCs/>
        </w:rPr>
        <w:t xml:space="preserve">“orang </w:t>
      </w:r>
      <w:proofErr w:type="spellStart"/>
      <w:r w:rsidRPr="00552B98">
        <w:rPr>
          <w:rFonts w:asciiTheme="minorHAnsi" w:hAnsiTheme="minorHAnsi"/>
          <w:i/>
          <w:iCs/>
        </w:rPr>
        <w:t>tengah</w:t>
      </w:r>
      <w:proofErr w:type="spellEnd"/>
      <w:r w:rsidRPr="00552B98">
        <w:rPr>
          <w:rFonts w:asciiTheme="minorHAnsi" w:hAnsiTheme="minorHAnsi"/>
          <w:i/>
          <w:iCs/>
        </w:rPr>
        <w:t>”</w:t>
      </w:r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antara</w:t>
      </w:r>
      <w:proofErr w:type="spellEnd"/>
      <w:r w:rsidRPr="00552B98">
        <w:rPr>
          <w:rFonts w:asciiTheme="minorHAnsi" w:hAnsiTheme="minorHAnsi"/>
        </w:rPr>
        <w:t xml:space="preserve"> client (browser) </w:t>
      </w:r>
      <w:proofErr w:type="spellStart"/>
      <w:r w:rsidRPr="00552B98">
        <w:rPr>
          <w:rFonts w:asciiTheme="minorHAnsi" w:hAnsiTheme="minorHAnsi"/>
        </w:rPr>
        <w:t>dengan</w:t>
      </w:r>
      <w:proofErr w:type="spellEnd"/>
      <w:r w:rsidRPr="00552B98">
        <w:rPr>
          <w:rFonts w:asciiTheme="minorHAnsi" w:hAnsiTheme="minorHAnsi"/>
        </w:rPr>
        <w:t xml:space="preserve"> backend server (API, database, frontend app </w:t>
      </w:r>
      <w:proofErr w:type="spellStart"/>
      <w:r w:rsidRPr="00552B98">
        <w:rPr>
          <w:rFonts w:asciiTheme="minorHAnsi" w:hAnsiTheme="minorHAnsi"/>
        </w:rPr>
        <w:t>dll</w:t>
      </w:r>
      <w:proofErr w:type="spellEnd"/>
      <w:r w:rsidRPr="00552B98">
        <w:rPr>
          <w:rFonts w:asciiTheme="minorHAnsi" w:hAnsiTheme="minorHAnsi"/>
        </w:rPr>
        <w:t>).</w:t>
      </w:r>
    </w:p>
    <w:p w14:paraId="38C7612B" w14:textId="77777777" w:rsidR="00552B98" w:rsidRPr="00552B98" w:rsidRDefault="00552B98" w:rsidP="003D63BA">
      <w:pPr>
        <w:rPr>
          <w:rFonts w:asciiTheme="minorHAnsi" w:hAnsiTheme="minorHAnsi"/>
        </w:rPr>
      </w:pPr>
    </w:p>
    <w:p w14:paraId="2BABE012" w14:textId="77777777" w:rsidR="003D63BA" w:rsidRPr="00552B98" w:rsidRDefault="003D63BA" w:rsidP="003D63BA">
      <w:pPr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Analogi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Mudah</w:t>
      </w:r>
      <w:proofErr w:type="spellEnd"/>
      <w:r w:rsidRPr="00552B98">
        <w:rPr>
          <w:rFonts w:asciiTheme="minorHAnsi" w:hAnsiTheme="minorHAnsi"/>
        </w:rPr>
        <w:t>:</w:t>
      </w:r>
      <w:r w:rsidRPr="00552B98">
        <w:rPr>
          <w:rFonts w:asciiTheme="minorHAnsi" w:hAnsiTheme="minorHAnsi"/>
        </w:rPr>
        <w:br/>
      </w:r>
      <w:proofErr w:type="spellStart"/>
      <w:r w:rsidRPr="00552B98">
        <w:rPr>
          <w:rFonts w:asciiTheme="minorHAnsi" w:hAnsiTheme="minorHAnsi"/>
        </w:rPr>
        <w:t>Bayangkan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anda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pergi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ke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kaunter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servis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pelanggan</w:t>
      </w:r>
      <w:proofErr w:type="spellEnd"/>
      <w:r w:rsidRPr="00552B98">
        <w:rPr>
          <w:rFonts w:asciiTheme="minorHAnsi" w:hAnsiTheme="minorHAnsi"/>
        </w:rPr>
        <w:t xml:space="preserve"> di </w:t>
      </w:r>
      <w:proofErr w:type="spellStart"/>
      <w:r w:rsidRPr="00552B98">
        <w:rPr>
          <w:rFonts w:asciiTheme="minorHAnsi" w:hAnsiTheme="minorHAnsi"/>
        </w:rPr>
        <w:t>pejabat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kerajaan</w:t>
      </w:r>
      <w:proofErr w:type="spellEnd"/>
      <w:r w:rsidRPr="00552B98">
        <w:rPr>
          <w:rFonts w:asciiTheme="minorHAnsi" w:hAnsiTheme="minorHAnsi"/>
        </w:rPr>
        <w:t>:</w:t>
      </w:r>
    </w:p>
    <w:p w14:paraId="7BBFEB2D" w14:textId="77777777" w:rsidR="003D63BA" w:rsidRPr="00552B98" w:rsidRDefault="003D63BA" w:rsidP="00923142">
      <w:pPr>
        <w:numPr>
          <w:ilvl w:val="0"/>
          <w:numId w:val="12"/>
        </w:numPr>
        <w:spacing w:after="200" w:line="276" w:lineRule="auto"/>
        <w:rPr>
          <w:rFonts w:asciiTheme="minorHAnsi" w:hAnsiTheme="minorHAnsi"/>
        </w:rPr>
      </w:pPr>
      <w:r w:rsidRPr="00552B98">
        <w:rPr>
          <w:rFonts w:asciiTheme="minorHAnsi" w:hAnsiTheme="minorHAnsi"/>
        </w:rPr>
        <w:t xml:space="preserve">Anda (client) </w:t>
      </w:r>
      <w:proofErr w:type="spellStart"/>
      <w:r w:rsidRPr="00552B98">
        <w:rPr>
          <w:rFonts w:asciiTheme="minorHAnsi" w:hAnsiTheme="minorHAnsi"/>
        </w:rPr>
        <w:t>tak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terus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jumpa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pegawai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belakang</w:t>
      </w:r>
      <w:proofErr w:type="spellEnd"/>
      <w:r w:rsidRPr="00552B98">
        <w:rPr>
          <w:rFonts w:asciiTheme="minorHAnsi" w:hAnsiTheme="minorHAnsi"/>
        </w:rPr>
        <w:t>.</w:t>
      </w:r>
    </w:p>
    <w:p w14:paraId="0CAE18FC" w14:textId="77777777" w:rsidR="003D63BA" w:rsidRPr="00552B98" w:rsidRDefault="003D63BA" w:rsidP="00923142">
      <w:pPr>
        <w:numPr>
          <w:ilvl w:val="0"/>
          <w:numId w:val="12"/>
        </w:numPr>
        <w:spacing w:after="200" w:line="276" w:lineRule="auto"/>
        <w:rPr>
          <w:rFonts w:asciiTheme="minorHAnsi" w:hAnsiTheme="minorHAnsi"/>
        </w:rPr>
      </w:pPr>
      <w:r w:rsidRPr="00552B98">
        <w:rPr>
          <w:rFonts w:asciiTheme="minorHAnsi" w:hAnsiTheme="minorHAnsi"/>
        </w:rPr>
        <w:t xml:space="preserve">Anda </w:t>
      </w:r>
      <w:proofErr w:type="spellStart"/>
      <w:r w:rsidRPr="00552B98">
        <w:rPr>
          <w:rFonts w:asciiTheme="minorHAnsi" w:hAnsiTheme="minorHAnsi"/>
        </w:rPr>
        <w:t>jumpa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  <w:b/>
          <w:bCs/>
        </w:rPr>
        <w:t>kaunter</w:t>
      </w:r>
      <w:proofErr w:type="spellEnd"/>
      <w:r w:rsidRPr="00552B98">
        <w:rPr>
          <w:rFonts w:asciiTheme="minorHAnsi" w:hAnsiTheme="minorHAnsi"/>
          <w:b/>
          <w:bCs/>
        </w:rPr>
        <w:t xml:space="preserve"> </w:t>
      </w:r>
      <w:proofErr w:type="spellStart"/>
      <w:r w:rsidRPr="00552B98">
        <w:rPr>
          <w:rFonts w:asciiTheme="minorHAnsi" w:hAnsiTheme="minorHAnsi"/>
          <w:b/>
          <w:bCs/>
        </w:rPr>
        <w:t>depan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dulu</w:t>
      </w:r>
      <w:proofErr w:type="spellEnd"/>
      <w:r w:rsidRPr="00552B98">
        <w:rPr>
          <w:rFonts w:asciiTheme="minorHAnsi" w:hAnsiTheme="minorHAnsi"/>
        </w:rPr>
        <w:t xml:space="preserve"> (reverse proxy).</w:t>
      </w:r>
    </w:p>
    <w:p w14:paraId="5CCC5DFE" w14:textId="146AF596" w:rsidR="003D63BA" w:rsidRPr="00552B98" w:rsidRDefault="003D63BA" w:rsidP="00923142">
      <w:pPr>
        <w:numPr>
          <w:ilvl w:val="0"/>
          <w:numId w:val="12"/>
        </w:numPr>
        <w:spacing w:after="200" w:line="276" w:lineRule="auto"/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Kaunter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ini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tengok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permintaan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anda</w:t>
      </w:r>
      <w:proofErr w:type="spellEnd"/>
      <w:r w:rsidRPr="00552B98">
        <w:rPr>
          <w:rFonts w:asciiTheme="minorHAnsi" w:hAnsiTheme="minorHAnsi"/>
        </w:rPr>
        <w:t xml:space="preserve">, dan </w:t>
      </w:r>
      <w:proofErr w:type="spellStart"/>
      <w:r w:rsidRPr="00552B98">
        <w:rPr>
          <w:rFonts w:asciiTheme="minorHAnsi" w:hAnsiTheme="minorHAnsi"/>
          <w:b/>
          <w:bCs/>
        </w:rPr>
        <w:t>salurkan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ke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jabatan</w:t>
      </w:r>
      <w:proofErr w:type="spellEnd"/>
      <w:r w:rsidRPr="00552B98">
        <w:rPr>
          <w:rFonts w:asciiTheme="minorHAnsi" w:hAnsiTheme="minorHAnsi"/>
        </w:rPr>
        <w:t xml:space="preserve"> yang </w:t>
      </w:r>
      <w:proofErr w:type="spellStart"/>
      <w:r w:rsidRPr="00552B98">
        <w:rPr>
          <w:rFonts w:asciiTheme="minorHAnsi" w:hAnsiTheme="minorHAnsi"/>
        </w:rPr>
        <w:t>betul</w:t>
      </w:r>
      <w:proofErr w:type="spellEnd"/>
      <w:r w:rsidRPr="00552B98">
        <w:rPr>
          <w:rFonts w:asciiTheme="minorHAnsi" w:hAnsiTheme="minorHAnsi"/>
        </w:rPr>
        <w:t xml:space="preserve"> (backend server).</w:t>
      </w:r>
    </w:p>
    <w:p w14:paraId="273EAEC5" w14:textId="77777777" w:rsidR="003D63BA" w:rsidRPr="00552B98" w:rsidRDefault="003D63BA" w:rsidP="003D63BA">
      <w:pPr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Fungsi</w:t>
      </w:r>
      <w:proofErr w:type="spellEnd"/>
      <w:r w:rsidRPr="00552B98">
        <w:rPr>
          <w:rFonts w:asciiTheme="minorHAnsi" w:hAnsiTheme="minorHAnsi"/>
        </w:rPr>
        <w:t xml:space="preserve"> Reverse Proxy:</w:t>
      </w:r>
    </w:p>
    <w:p w14:paraId="2AC378B6" w14:textId="77777777" w:rsidR="003D63BA" w:rsidRPr="00552B98" w:rsidRDefault="003D63BA" w:rsidP="00923142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Terima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permintaan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dari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client</w:t>
      </w:r>
      <w:r w:rsidRPr="00552B98">
        <w:rPr>
          <w:rFonts w:eastAsia="Times New Roman" w:cs="Times New Roman"/>
          <w:sz w:val="24"/>
          <w:szCs w:val="24"/>
        </w:rPr>
        <w:t xml:space="preserve"> (browser).</w:t>
      </w:r>
    </w:p>
    <w:p w14:paraId="27FA99FD" w14:textId="77777777" w:rsidR="003D63BA" w:rsidRPr="00552B98" w:rsidRDefault="003D63BA" w:rsidP="00923142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Salurkan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ke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backend</w:t>
      </w:r>
      <w:r w:rsidRPr="00552B98">
        <w:rPr>
          <w:rFonts w:eastAsia="Times New Roman" w:cs="Times New Roman"/>
          <w:sz w:val="24"/>
          <w:szCs w:val="24"/>
        </w:rPr>
        <w:t xml:space="preserve"> server </w:t>
      </w:r>
      <w:proofErr w:type="spellStart"/>
      <w:r w:rsidRPr="00552B98">
        <w:rPr>
          <w:rFonts w:eastAsia="Times New Roman" w:cs="Times New Roman"/>
          <w:sz w:val="24"/>
          <w:szCs w:val="24"/>
        </w:rPr>
        <w:t>tertentu</w:t>
      </w:r>
      <w:proofErr w:type="spellEnd"/>
      <w:r w:rsidRPr="00552B98">
        <w:rPr>
          <w:rFonts w:eastAsia="Times New Roman" w:cs="Times New Roman"/>
          <w:sz w:val="24"/>
          <w:szCs w:val="24"/>
        </w:rPr>
        <w:t xml:space="preserve"> (Spring Boot, Node.js, React, </w:t>
      </w:r>
      <w:proofErr w:type="spellStart"/>
      <w:r w:rsidRPr="00552B98">
        <w:rPr>
          <w:rFonts w:eastAsia="Times New Roman" w:cs="Times New Roman"/>
          <w:sz w:val="24"/>
          <w:szCs w:val="24"/>
        </w:rPr>
        <w:t>dsb</w:t>
      </w:r>
      <w:proofErr w:type="spellEnd"/>
      <w:r w:rsidRPr="00552B98">
        <w:rPr>
          <w:rFonts w:eastAsia="Times New Roman" w:cs="Times New Roman"/>
          <w:sz w:val="24"/>
          <w:szCs w:val="24"/>
        </w:rPr>
        <w:t>).</w:t>
      </w:r>
    </w:p>
    <w:p w14:paraId="53F23768" w14:textId="77777777" w:rsidR="003D63BA" w:rsidRPr="00552B98" w:rsidRDefault="003D63BA" w:rsidP="00923142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552B98">
        <w:rPr>
          <w:rFonts w:eastAsia="Times New Roman" w:cs="Times New Roman"/>
          <w:sz w:val="24"/>
          <w:szCs w:val="24"/>
        </w:rPr>
        <w:t>Hantar</w:t>
      </w:r>
      <w:proofErr w:type="spellEnd"/>
      <w:r w:rsidRPr="00552B98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sz w:val="24"/>
          <w:szCs w:val="24"/>
        </w:rPr>
        <w:t>semula</w:t>
      </w:r>
      <w:proofErr w:type="spellEnd"/>
      <w:r w:rsidRPr="00552B98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jawapan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b/>
          <w:bCs/>
          <w:sz w:val="24"/>
          <w:szCs w:val="24"/>
        </w:rPr>
        <w:t>dari</w:t>
      </w:r>
      <w:proofErr w:type="spellEnd"/>
      <w:r w:rsidRPr="00552B98">
        <w:rPr>
          <w:rFonts w:eastAsia="Times New Roman" w:cs="Times New Roman"/>
          <w:b/>
          <w:bCs/>
          <w:sz w:val="24"/>
          <w:szCs w:val="24"/>
        </w:rPr>
        <w:t xml:space="preserve"> backend</w:t>
      </w:r>
      <w:r w:rsidRPr="00552B98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552B98">
        <w:rPr>
          <w:rFonts w:eastAsia="Times New Roman" w:cs="Times New Roman"/>
          <w:sz w:val="24"/>
          <w:szCs w:val="24"/>
        </w:rPr>
        <w:t>ke</w:t>
      </w:r>
      <w:proofErr w:type="spellEnd"/>
      <w:r w:rsidRPr="00552B98">
        <w:rPr>
          <w:rFonts w:eastAsia="Times New Roman" w:cs="Times New Roman"/>
          <w:sz w:val="24"/>
          <w:szCs w:val="24"/>
        </w:rPr>
        <w:t xml:space="preserve"> client.</w:t>
      </w:r>
    </w:p>
    <w:p w14:paraId="0E4468FA" w14:textId="77777777" w:rsidR="003D63BA" w:rsidRPr="00552B98" w:rsidRDefault="003D63BA" w:rsidP="003D63BA">
      <w:pPr>
        <w:rPr>
          <w:rFonts w:asciiTheme="minorHAnsi" w:hAnsiTheme="minorHAnsi"/>
        </w:rPr>
      </w:pPr>
    </w:p>
    <w:p w14:paraId="717BEA47" w14:textId="01340959" w:rsidR="003D63BA" w:rsidRPr="00552B98" w:rsidRDefault="003D63BA" w:rsidP="003D63BA">
      <w:pPr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Kandungan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nginx.conf</w:t>
      </w:r>
      <w:proofErr w:type="spellEnd"/>
      <w:r w:rsidRPr="00552B98">
        <w:rPr>
          <w:rFonts w:asciiTheme="minorHAnsi" w:hAnsiTheme="minorHAnsi"/>
        </w:rPr>
        <w:t>:</w:t>
      </w:r>
    </w:p>
    <w:p w14:paraId="44575CE5" w14:textId="77777777" w:rsidR="00B60C05" w:rsidRPr="00552B98" w:rsidRDefault="00B60C05" w:rsidP="003D63BA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D63BA" w:rsidRPr="00552B98" w14:paraId="6363227F" w14:textId="77777777" w:rsidTr="00CE0CC3">
        <w:tc>
          <w:tcPr>
            <w:tcW w:w="8856" w:type="dxa"/>
          </w:tcPr>
          <w:p w14:paraId="39D78D1F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events {}</w:t>
            </w:r>
          </w:p>
          <w:p w14:paraId="1D4DA45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46A5B14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http {</w:t>
            </w:r>
          </w:p>
          <w:p w14:paraId="5D8E182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server {</w:t>
            </w:r>
          </w:p>
          <w:p w14:paraId="2F416E94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listen 80;</w:t>
            </w:r>
          </w:p>
          <w:p w14:paraId="7C3BF882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23B97DC7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location /product-service/ {</w:t>
            </w:r>
          </w:p>
          <w:p w14:paraId="1E1AFA29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 </w:t>
            </w:r>
            <w:proofErr w:type="spellStart"/>
            <w:r w:rsidRPr="00552B98">
              <w:rPr>
                <w:rFonts w:asciiTheme="minorHAnsi" w:hAnsiTheme="minorHAnsi"/>
              </w:rPr>
              <w:t>proxy_pass</w:t>
            </w:r>
            <w:proofErr w:type="spellEnd"/>
            <w:r w:rsidRPr="00552B98">
              <w:rPr>
                <w:rFonts w:asciiTheme="minorHAnsi" w:hAnsiTheme="minorHAnsi"/>
              </w:rPr>
              <w:t xml:space="preserve"> http://productservice:8020/product-service/;</w:t>
            </w:r>
          </w:p>
          <w:p w14:paraId="0BFBB99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}</w:t>
            </w:r>
          </w:p>
          <w:p w14:paraId="530B55EE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</w:p>
          <w:p w14:paraId="74EC6C44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location /product-</w:t>
            </w:r>
            <w:proofErr w:type="spellStart"/>
            <w:r w:rsidRPr="00552B98">
              <w:rPr>
                <w:rFonts w:asciiTheme="minorHAnsi" w:hAnsiTheme="minorHAnsi"/>
              </w:rPr>
              <w:t>ui</w:t>
            </w:r>
            <w:proofErr w:type="spellEnd"/>
            <w:r w:rsidRPr="00552B98">
              <w:rPr>
                <w:rFonts w:asciiTheme="minorHAnsi" w:hAnsiTheme="minorHAnsi"/>
              </w:rPr>
              <w:t>/ {</w:t>
            </w:r>
          </w:p>
          <w:p w14:paraId="2D02609E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 </w:t>
            </w:r>
            <w:proofErr w:type="spellStart"/>
            <w:r w:rsidRPr="00552B98">
              <w:rPr>
                <w:rFonts w:asciiTheme="minorHAnsi" w:hAnsiTheme="minorHAnsi"/>
              </w:rPr>
              <w:t>proxy_pass</w:t>
            </w:r>
            <w:proofErr w:type="spellEnd"/>
            <w:r w:rsidRPr="00552B98">
              <w:rPr>
                <w:rFonts w:asciiTheme="minorHAnsi" w:hAnsiTheme="minorHAnsi"/>
              </w:rPr>
              <w:t xml:space="preserve"> http://product-ui:80/;</w:t>
            </w:r>
          </w:p>
          <w:p w14:paraId="4F41673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     }</w:t>
            </w:r>
          </w:p>
          <w:p w14:paraId="1B2260D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}</w:t>
            </w:r>
          </w:p>
          <w:p w14:paraId="10E9A4C6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    }</w:t>
            </w:r>
          </w:p>
          <w:p w14:paraId="6E62E7CA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}</w:t>
            </w:r>
          </w:p>
        </w:tc>
      </w:tr>
    </w:tbl>
    <w:p w14:paraId="6D2F548D" w14:textId="77777777" w:rsidR="003D63BA" w:rsidRPr="00552B98" w:rsidRDefault="003D63BA" w:rsidP="003D63BA">
      <w:pPr>
        <w:rPr>
          <w:rFonts w:asciiTheme="minorHAnsi" w:hAnsiTheme="minorHAnsi"/>
        </w:rPr>
      </w:pPr>
    </w:p>
    <w:p w14:paraId="4BCB8D13" w14:textId="7BE46155" w:rsidR="003D63BA" w:rsidRPr="00552B98" w:rsidRDefault="00B60C05" w:rsidP="003D63BA">
      <w:pPr>
        <w:pStyle w:val="Heading1"/>
        <w:rPr>
          <w:rFonts w:asciiTheme="minorHAnsi" w:hAnsiTheme="minorHAnsi"/>
          <w:sz w:val="24"/>
          <w:szCs w:val="24"/>
        </w:rPr>
      </w:pPr>
      <w:r w:rsidRPr="00552B98">
        <w:rPr>
          <w:rFonts w:asciiTheme="minorHAnsi" w:hAnsiTheme="minorHAnsi"/>
          <w:sz w:val="24"/>
          <w:szCs w:val="24"/>
        </w:rPr>
        <w:lastRenderedPageBreak/>
        <w:t>3.3</w:t>
      </w:r>
      <w:r w:rsidR="003D63BA" w:rsidRPr="00552B98">
        <w:rPr>
          <w:rFonts w:asciiTheme="minorHAnsi" w:hAnsiTheme="minorHAnsi"/>
          <w:sz w:val="24"/>
          <w:szCs w:val="24"/>
        </w:rPr>
        <w:t xml:space="preserve"> Bina dan </w:t>
      </w:r>
      <w:proofErr w:type="spellStart"/>
      <w:r w:rsidR="003D63BA" w:rsidRPr="00552B98">
        <w:rPr>
          <w:rFonts w:asciiTheme="minorHAnsi" w:hAnsiTheme="minorHAnsi"/>
          <w:sz w:val="24"/>
          <w:szCs w:val="24"/>
        </w:rPr>
        <w:t>Jalankan</w:t>
      </w:r>
      <w:proofErr w:type="spellEnd"/>
      <w:r w:rsidR="003D63BA" w:rsidRPr="00552B9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3D63BA" w:rsidRPr="00552B98">
        <w:rPr>
          <w:rFonts w:asciiTheme="minorHAnsi" w:hAnsiTheme="minorHAnsi"/>
          <w:sz w:val="24"/>
          <w:szCs w:val="24"/>
        </w:rPr>
        <w:t>Semua</w:t>
      </w:r>
      <w:proofErr w:type="spellEnd"/>
      <w:r w:rsidR="003D63BA" w:rsidRPr="00552B98">
        <w:rPr>
          <w:rFonts w:asciiTheme="minorHAnsi" w:hAnsiTheme="minorHAnsi"/>
          <w:sz w:val="24"/>
          <w:szCs w:val="24"/>
        </w:rPr>
        <w:t xml:space="preserve"> Servis</w:t>
      </w:r>
    </w:p>
    <w:p w14:paraId="5AEFE273" w14:textId="77777777" w:rsidR="003D63BA" w:rsidRPr="00552B98" w:rsidRDefault="003D63BA" w:rsidP="003D63BA">
      <w:pPr>
        <w:rPr>
          <w:rFonts w:asciiTheme="minorHAnsi" w:hAnsiTheme="minorHAnsi"/>
        </w:rPr>
      </w:pPr>
    </w:p>
    <w:p w14:paraId="3FCF39BB" w14:textId="77777777" w:rsidR="003D63BA" w:rsidRPr="00552B98" w:rsidRDefault="003D63BA" w:rsidP="003D63BA">
      <w:pPr>
        <w:rPr>
          <w:rFonts w:asciiTheme="minorHAnsi" w:hAnsiTheme="minorHAnsi"/>
        </w:rPr>
      </w:pPr>
      <w:r w:rsidRPr="00552B98">
        <w:rPr>
          <w:rFonts w:asciiTheme="minorHAnsi" w:hAnsiTheme="minorHAnsi"/>
        </w:rPr>
        <w:t xml:space="preserve">Dalam terminal, </w:t>
      </w:r>
      <w:proofErr w:type="spellStart"/>
      <w:r w:rsidRPr="00552B98">
        <w:rPr>
          <w:rFonts w:asciiTheme="minorHAnsi" w:hAnsiTheme="minorHAnsi"/>
        </w:rPr>
        <w:t>jalankan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arahan</w:t>
      </w:r>
      <w:proofErr w:type="spellEnd"/>
      <w:r w:rsidRPr="00552B98">
        <w:rPr>
          <w:rFonts w:asciiTheme="minorHAnsi" w:hAnsiTheme="minorHAnsi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D63BA" w:rsidRPr="00552B98" w14:paraId="29AC6D2B" w14:textId="77777777" w:rsidTr="00CE0CC3">
        <w:tc>
          <w:tcPr>
            <w:tcW w:w="8856" w:type="dxa"/>
          </w:tcPr>
          <w:p w14:paraId="0BE6A09D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>docker-compose up -d --build</w:t>
            </w:r>
          </w:p>
        </w:tc>
      </w:tr>
    </w:tbl>
    <w:p w14:paraId="56E4E50F" w14:textId="77777777" w:rsidR="003D63BA" w:rsidRPr="00552B98" w:rsidRDefault="003D63BA" w:rsidP="003D63BA">
      <w:pPr>
        <w:rPr>
          <w:rFonts w:asciiTheme="minorHAnsi" w:hAnsiTheme="minorHAnsi"/>
        </w:rPr>
      </w:pPr>
    </w:p>
    <w:p w14:paraId="26345382" w14:textId="77777777" w:rsidR="003D63BA" w:rsidRPr="00552B98" w:rsidRDefault="003D63BA" w:rsidP="00923142">
      <w:pPr>
        <w:pStyle w:val="ListParagraph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r w:rsidRPr="00552B98">
        <w:rPr>
          <w:b/>
          <w:bCs/>
          <w:sz w:val="24"/>
          <w:szCs w:val="24"/>
        </w:rPr>
        <w:t>Build</w:t>
      </w:r>
      <w:r w:rsidRPr="00552B98">
        <w:rPr>
          <w:sz w:val="24"/>
          <w:szCs w:val="24"/>
        </w:rPr>
        <w:t xml:space="preserve"> </w:t>
      </w:r>
      <w:proofErr w:type="spellStart"/>
      <w:r w:rsidRPr="00552B98">
        <w:rPr>
          <w:sz w:val="24"/>
          <w:szCs w:val="24"/>
        </w:rPr>
        <w:t>semua</w:t>
      </w:r>
      <w:proofErr w:type="spellEnd"/>
      <w:r w:rsidRPr="00552B98">
        <w:rPr>
          <w:sz w:val="24"/>
          <w:szCs w:val="24"/>
        </w:rPr>
        <w:t xml:space="preserve"> </w:t>
      </w:r>
      <w:proofErr w:type="spellStart"/>
      <w:r w:rsidRPr="00552B98">
        <w:rPr>
          <w:sz w:val="24"/>
          <w:szCs w:val="24"/>
        </w:rPr>
        <w:t>servis</w:t>
      </w:r>
      <w:proofErr w:type="spellEnd"/>
      <w:r w:rsidRPr="00552B98">
        <w:rPr>
          <w:sz w:val="24"/>
          <w:szCs w:val="24"/>
        </w:rPr>
        <w:t xml:space="preserve"> (</w:t>
      </w:r>
      <w:proofErr w:type="spellStart"/>
      <w:r w:rsidRPr="00552B98">
        <w:rPr>
          <w:sz w:val="24"/>
          <w:szCs w:val="24"/>
        </w:rPr>
        <w:t>kalau</w:t>
      </w:r>
      <w:proofErr w:type="spellEnd"/>
      <w:r w:rsidRPr="00552B98">
        <w:rPr>
          <w:sz w:val="24"/>
          <w:szCs w:val="24"/>
        </w:rPr>
        <w:t xml:space="preserve"> </w:t>
      </w:r>
      <w:proofErr w:type="spellStart"/>
      <w:r w:rsidRPr="00552B98">
        <w:rPr>
          <w:sz w:val="24"/>
          <w:szCs w:val="24"/>
        </w:rPr>
        <w:t>ada</w:t>
      </w:r>
      <w:proofErr w:type="spellEnd"/>
      <w:r w:rsidRPr="00552B98">
        <w:rPr>
          <w:sz w:val="24"/>
          <w:szCs w:val="24"/>
        </w:rPr>
        <w:t xml:space="preserve"> </w:t>
      </w:r>
      <w:proofErr w:type="spellStart"/>
      <w:r w:rsidRPr="00552B98">
        <w:rPr>
          <w:sz w:val="24"/>
          <w:szCs w:val="24"/>
        </w:rPr>
        <w:t>Dockerfile</w:t>
      </w:r>
      <w:proofErr w:type="spellEnd"/>
      <w:r w:rsidRPr="00552B98">
        <w:rPr>
          <w:sz w:val="24"/>
          <w:szCs w:val="24"/>
        </w:rPr>
        <w:t>),</w:t>
      </w:r>
    </w:p>
    <w:p w14:paraId="40745AA6" w14:textId="77777777" w:rsidR="003D63BA" w:rsidRPr="00552B98" w:rsidRDefault="003D63BA" w:rsidP="00923142">
      <w:pPr>
        <w:pStyle w:val="ListParagraph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proofErr w:type="spellStart"/>
      <w:r w:rsidRPr="00552B98">
        <w:rPr>
          <w:sz w:val="24"/>
          <w:szCs w:val="24"/>
        </w:rPr>
        <w:t>Jalankan</w:t>
      </w:r>
      <w:proofErr w:type="spellEnd"/>
      <w:r w:rsidRPr="00552B98">
        <w:rPr>
          <w:sz w:val="24"/>
          <w:szCs w:val="24"/>
        </w:rPr>
        <w:t xml:space="preserve"> </w:t>
      </w:r>
      <w:proofErr w:type="spellStart"/>
      <w:r w:rsidRPr="00552B98">
        <w:rPr>
          <w:sz w:val="24"/>
          <w:szCs w:val="24"/>
        </w:rPr>
        <w:t>dalam</w:t>
      </w:r>
      <w:proofErr w:type="spellEnd"/>
      <w:r w:rsidRPr="00552B98">
        <w:rPr>
          <w:sz w:val="24"/>
          <w:szCs w:val="24"/>
        </w:rPr>
        <w:t xml:space="preserve"> </w:t>
      </w:r>
      <w:r w:rsidRPr="00552B98">
        <w:rPr>
          <w:b/>
          <w:bCs/>
          <w:sz w:val="24"/>
          <w:szCs w:val="24"/>
        </w:rPr>
        <w:t>background (-d)</w:t>
      </w:r>
    </w:p>
    <w:p w14:paraId="4AC66387" w14:textId="3159F622" w:rsidR="003D63BA" w:rsidRPr="00552B98" w:rsidRDefault="00B60C05" w:rsidP="003D63BA">
      <w:pPr>
        <w:pStyle w:val="Heading1"/>
        <w:rPr>
          <w:rFonts w:asciiTheme="minorHAnsi" w:hAnsiTheme="minorHAnsi"/>
          <w:sz w:val="24"/>
          <w:szCs w:val="24"/>
        </w:rPr>
      </w:pPr>
      <w:r w:rsidRPr="00552B98">
        <w:rPr>
          <w:rFonts w:asciiTheme="minorHAnsi" w:hAnsiTheme="minorHAnsi"/>
          <w:sz w:val="24"/>
          <w:szCs w:val="24"/>
        </w:rPr>
        <w:t>3.4</w:t>
      </w:r>
      <w:r w:rsidR="003D63BA" w:rsidRPr="00552B98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3D63BA" w:rsidRPr="00552B98">
        <w:rPr>
          <w:rFonts w:asciiTheme="minorHAnsi" w:hAnsiTheme="minorHAnsi"/>
          <w:sz w:val="24"/>
          <w:szCs w:val="24"/>
        </w:rPr>
        <w:t>Periksa</w:t>
      </w:r>
      <w:proofErr w:type="spellEnd"/>
      <w:r w:rsidR="003D63BA" w:rsidRPr="00552B98">
        <w:rPr>
          <w:rFonts w:asciiTheme="minorHAnsi" w:hAnsiTheme="minorHAnsi"/>
          <w:sz w:val="24"/>
          <w:szCs w:val="24"/>
        </w:rPr>
        <w:t xml:space="preserve"> Sama Ada </w:t>
      </w:r>
      <w:proofErr w:type="spellStart"/>
      <w:r w:rsidR="003D63BA" w:rsidRPr="00552B98">
        <w:rPr>
          <w:rFonts w:asciiTheme="minorHAnsi" w:hAnsiTheme="minorHAnsi"/>
          <w:sz w:val="24"/>
          <w:szCs w:val="24"/>
        </w:rPr>
        <w:t>Semua</w:t>
      </w:r>
      <w:proofErr w:type="spellEnd"/>
      <w:r w:rsidR="003D63BA" w:rsidRPr="00552B98">
        <w:rPr>
          <w:rFonts w:asciiTheme="minorHAnsi" w:hAnsiTheme="minorHAnsi"/>
          <w:sz w:val="24"/>
          <w:szCs w:val="24"/>
        </w:rPr>
        <w:t xml:space="preserve"> Container </w:t>
      </w:r>
      <w:proofErr w:type="spellStart"/>
      <w:r w:rsidR="003D63BA" w:rsidRPr="00552B98">
        <w:rPr>
          <w:rFonts w:asciiTheme="minorHAnsi" w:hAnsiTheme="minorHAnsi"/>
          <w:sz w:val="24"/>
          <w:szCs w:val="24"/>
        </w:rPr>
        <w:t>Berjalan</w:t>
      </w:r>
      <w:proofErr w:type="spellEnd"/>
    </w:p>
    <w:p w14:paraId="37E507FD" w14:textId="77777777" w:rsidR="003D63BA" w:rsidRPr="00552B98" w:rsidRDefault="003D63BA" w:rsidP="003D63BA">
      <w:pPr>
        <w:rPr>
          <w:rFonts w:asciiTheme="minorHAnsi" w:hAnsiTheme="minorHAnsi"/>
        </w:rPr>
      </w:pPr>
    </w:p>
    <w:p w14:paraId="6870357F" w14:textId="6DDDF223" w:rsidR="003D63BA" w:rsidRPr="00552B98" w:rsidRDefault="003D63BA" w:rsidP="003D63BA">
      <w:pPr>
        <w:rPr>
          <w:rFonts w:asciiTheme="minorHAnsi" w:hAnsiTheme="minorHAnsi"/>
        </w:rPr>
      </w:pPr>
      <w:proofErr w:type="spellStart"/>
      <w:r w:rsidRPr="00552B98">
        <w:rPr>
          <w:rFonts w:asciiTheme="minorHAnsi" w:hAnsiTheme="minorHAnsi"/>
        </w:rPr>
        <w:t>Gunakan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perintah</w:t>
      </w:r>
      <w:proofErr w:type="spellEnd"/>
      <w:r w:rsidRPr="00552B98">
        <w:rPr>
          <w:rFonts w:asciiTheme="minorHAnsi" w:hAnsiTheme="minorHAnsi"/>
        </w:rPr>
        <w:t>:</w:t>
      </w:r>
    </w:p>
    <w:p w14:paraId="769F28B0" w14:textId="77777777" w:rsidR="00B60C05" w:rsidRPr="00552B98" w:rsidRDefault="00B60C05" w:rsidP="003D63BA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D63BA" w:rsidRPr="00552B98" w14:paraId="16B4BC79" w14:textId="77777777" w:rsidTr="00CE0CC3">
        <w:tc>
          <w:tcPr>
            <w:tcW w:w="8856" w:type="dxa"/>
          </w:tcPr>
          <w:p w14:paraId="33C13901" w14:textId="77777777" w:rsidR="003D63BA" w:rsidRPr="00552B98" w:rsidRDefault="003D63BA" w:rsidP="00CE0CC3">
            <w:pPr>
              <w:rPr>
                <w:rFonts w:asciiTheme="minorHAnsi" w:hAnsiTheme="minorHAnsi"/>
              </w:rPr>
            </w:pPr>
            <w:r w:rsidRPr="00552B98">
              <w:rPr>
                <w:rFonts w:asciiTheme="minorHAnsi" w:hAnsiTheme="minorHAnsi"/>
              </w:rPr>
              <w:t xml:space="preserve">docker </w:t>
            </w:r>
            <w:proofErr w:type="spellStart"/>
            <w:r w:rsidRPr="00552B98">
              <w:rPr>
                <w:rFonts w:asciiTheme="minorHAnsi" w:hAnsiTheme="minorHAnsi"/>
              </w:rPr>
              <w:t>ps</w:t>
            </w:r>
            <w:proofErr w:type="spellEnd"/>
          </w:p>
        </w:tc>
      </w:tr>
    </w:tbl>
    <w:p w14:paraId="2EAF3105" w14:textId="77777777" w:rsidR="003D63BA" w:rsidRPr="00552B98" w:rsidRDefault="003D63BA" w:rsidP="003D63BA">
      <w:pPr>
        <w:rPr>
          <w:rFonts w:asciiTheme="minorHAnsi" w:hAnsiTheme="minorHAnsi"/>
        </w:rPr>
      </w:pPr>
      <w:r w:rsidRPr="00552B98">
        <w:rPr>
          <w:rFonts w:asciiTheme="minorHAnsi" w:hAnsiTheme="minorHAnsi"/>
        </w:rPr>
        <w:br/>
      </w:r>
      <w:proofErr w:type="spellStart"/>
      <w:r w:rsidRPr="00552B98">
        <w:rPr>
          <w:rFonts w:asciiTheme="minorHAnsi" w:hAnsiTheme="minorHAnsi"/>
        </w:rPr>
        <w:t>Pastikan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semua</w:t>
      </w:r>
      <w:proofErr w:type="spellEnd"/>
      <w:r w:rsidRPr="00552B98">
        <w:rPr>
          <w:rFonts w:asciiTheme="minorHAnsi" w:hAnsiTheme="minorHAnsi"/>
        </w:rPr>
        <w:t xml:space="preserve"> container </w:t>
      </w:r>
      <w:proofErr w:type="spellStart"/>
      <w:r w:rsidRPr="00552B98">
        <w:rPr>
          <w:rFonts w:asciiTheme="minorHAnsi" w:hAnsiTheme="minorHAnsi"/>
        </w:rPr>
        <w:t>seperti</w:t>
      </w:r>
      <w:proofErr w:type="spellEnd"/>
      <w:r w:rsidRPr="00552B98">
        <w:rPr>
          <w:rFonts w:asciiTheme="minorHAnsi" w:hAnsiTheme="minorHAnsi"/>
        </w:rPr>
        <w:t xml:space="preserve"> </w:t>
      </w:r>
      <w:proofErr w:type="spellStart"/>
      <w:r w:rsidRPr="00552B98">
        <w:rPr>
          <w:rFonts w:asciiTheme="minorHAnsi" w:hAnsiTheme="minorHAnsi"/>
        </w:rPr>
        <w:t>productservice</w:t>
      </w:r>
      <w:proofErr w:type="spellEnd"/>
      <w:r w:rsidRPr="00552B98">
        <w:rPr>
          <w:rFonts w:asciiTheme="minorHAnsi" w:hAnsiTheme="minorHAnsi"/>
        </w:rPr>
        <w:t xml:space="preserve">, </w:t>
      </w:r>
      <w:proofErr w:type="spellStart"/>
      <w:r w:rsidRPr="00552B98">
        <w:rPr>
          <w:rFonts w:asciiTheme="minorHAnsi" w:hAnsiTheme="minorHAnsi"/>
        </w:rPr>
        <w:t>mysql</w:t>
      </w:r>
      <w:proofErr w:type="spellEnd"/>
      <w:r w:rsidRPr="00552B98">
        <w:rPr>
          <w:rFonts w:asciiTheme="minorHAnsi" w:hAnsiTheme="minorHAnsi"/>
        </w:rPr>
        <w:t>, product-</w:t>
      </w:r>
      <w:proofErr w:type="spellStart"/>
      <w:r w:rsidRPr="00552B98">
        <w:rPr>
          <w:rFonts w:asciiTheme="minorHAnsi" w:hAnsiTheme="minorHAnsi"/>
        </w:rPr>
        <w:t>ui</w:t>
      </w:r>
      <w:proofErr w:type="spellEnd"/>
      <w:r w:rsidRPr="00552B98">
        <w:rPr>
          <w:rFonts w:asciiTheme="minorHAnsi" w:hAnsiTheme="minorHAnsi"/>
        </w:rPr>
        <w:t xml:space="preserve">, dan nginx </w:t>
      </w:r>
      <w:proofErr w:type="spellStart"/>
      <w:r w:rsidRPr="00552B98">
        <w:rPr>
          <w:rFonts w:asciiTheme="minorHAnsi" w:hAnsiTheme="minorHAnsi"/>
        </w:rPr>
        <w:t>aktif</w:t>
      </w:r>
      <w:proofErr w:type="spellEnd"/>
      <w:r w:rsidRPr="00552B98">
        <w:rPr>
          <w:rFonts w:asciiTheme="minorHAnsi" w:hAnsiTheme="minorHAnsi"/>
        </w:rPr>
        <w:t xml:space="preserve">. </w:t>
      </w:r>
      <w:proofErr w:type="spellStart"/>
      <w:r w:rsidRPr="00552B98">
        <w:rPr>
          <w:rFonts w:asciiTheme="minorHAnsi" w:hAnsiTheme="minorHAnsi"/>
        </w:rPr>
        <w:t>Seperti</w:t>
      </w:r>
      <w:proofErr w:type="spellEnd"/>
      <w:r w:rsidRPr="00552B98">
        <w:rPr>
          <w:rFonts w:asciiTheme="minorHAnsi" w:hAnsiTheme="minorHAnsi"/>
        </w:rPr>
        <w:t>:</w:t>
      </w:r>
    </w:p>
    <w:p w14:paraId="11F85619" w14:textId="22014C71" w:rsidR="003D63BA" w:rsidRPr="00552B98" w:rsidRDefault="003D63BA" w:rsidP="003D63BA">
      <w:pPr>
        <w:pStyle w:val="Heading1"/>
        <w:rPr>
          <w:rFonts w:asciiTheme="minorHAnsi" w:hAnsiTheme="minorHAnsi"/>
          <w:sz w:val="24"/>
          <w:szCs w:val="24"/>
        </w:rPr>
      </w:pPr>
      <w:r w:rsidRPr="00552B98">
        <w:rPr>
          <w:rFonts w:asciiTheme="minorHAnsi" w:hAnsiTheme="minorHAnsi"/>
          <w:sz w:val="24"/>
          <w:szCs w:val="24"/>
        </w:rPr>
        <w:t xml:space="preserve">3.5 Akses </w:t>
      </w:r>
      <w:proofErr w:type="spellStart"/>
      <w:r w:rsidRPr="00552B98">
        <w:rPr>
          <w:rFonts w:asciiTheme="minorHAnsi" w:hAnsiTheme="minorHAnsi"/>
          <w:sz w:val="24"/>
          <w:szCs w:val="24"/>
        </w:rPr>
        <w:t>Aplikasi</w:t>
      </w:r>
      <w:proofErr w:type="spellEnd"/>
      <w:r w:rsidRPr="00552B98">
        <w:rPr>
          <w:rFonts w:asciiTheme="minorHAnsi" w:hAnsiTheme="minorHAnsi"/>
          <w:sz w:val="24"/>
          <w:szCs w:val="24"/>
        </w:rPr>
        <w:t xml:space="preserve"> Anda di Pelayar (Browser)</w:t>
      </w:r>
    </w:p>
    <w:p w14:paraId="7F0BC948" w14:textId="77777777" w:rsidR="003D63BA" w:rsidRPr="00552B98" w:rsidRDefault="003D63BA" w:rsidP="003D63BA">
      <w:pPr>
        <w:rPr>
          <w:rFonts w:asciiTheme="minorHAnsi" w:hAnsiTheme="minorHAnsi"/>
        </w:rPr>
      </w:pPr>
    </w:p>
    <w:p w14:paraId="0235C4F3" w14:textId="77777777" w:rsidR="003D63BA" w:rsidRPr="00552B98" w:rsidRDefault="003D63BA" w:rsidP="00923142">
      <w:pPr>
        <w:pStyle w:val="ListParagraph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 w:rsidRPr="00552B98">
        <w:rPr>
          <w:sz w:val="24"/>
          <w:szCs w:val="24"/>
        </w:rPr>
        <w:t>Frontend (React App)</w:t>
      </w:r>
      <w:r w:rsidRPr="00552B98">
        <w:rPr>
          <w:sz w:val="24"/>
          <w:szCs w:val="24"/>
        </w:rPr>
        <w:br/>
      </w:r>
      <w:hyperlink r:id="rId24" w:history="1">
        <w:r w:rsidRPr="00552B98">
          <w:rPr>
            <w:rStyle w:val="Hyperlink"/>
            <w:sz w:val="24"/>
            <w:szCs w:val="24"/>
          </w:rPr>
          <w:t>http://localhost/product-ui</w:t>
        </w:r>
      </w:hyperlink>
    </w:p>
    <w:p w14:paraId="63D14011" w14:textId="77777777" w:rsidR="003D63BA" w:rsidRPr="00552B98" w:rsidRDefault="003D63BA" w:rsidP="00923142">
      <w:pPr>
        <w:pStyle w:val="ListParagraph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 w:rsidRPr="00552B98">
        <w:rPr>
          <w:sz w:val="24"/>
          <w:szCs w:val="24"/>
        </w:rPr>
        <w:t>API (Swagger UI)</w:t>
      </w:r>
      <w:r w:rsidRPr="00552B98">
        <w:rPr>
          <w:sz w:val="24"/>
          <w:szCs w:val="24"/>
        </w:rPr>
        <w:br/>
      </w:r>
      <w:hyperlink r:id="rId25" w:history="1">
        <w:r w:rsidRPr="00552B98">
          <w:rPr>
            <w:rStyle w:val="Hyperlink"/>
            <w:sz w:val="24"/>
            <w:szCs w:val="24"/>
          </w:rPr>
          <w:t>http://localhost/product-service/swagger-ui/index.html</w:t>
        </w:r>
      </w:hyperlink>
    </w:p>
    <w:bookmarkEnd w:id="1"/>
    <w:p w14:paraId="6D93C94E" w14:textId="77777777" w:rsidR="003D63BA" w:rsidRDefault="003D63BA" w:rsidP="003D63BA">
      <w:pPr>
        <w:pStyle w:val="ListParagraph"/>
      </w:pPr>
    </w:p>
    <w:p w14:paraId="599EB337" w14:textId="77777777" w:rsidR="003D63BA" w:rsidRPr="00A73536" w:rsidRDefault="003D63BA" w:rsidP="003D63BA"/>
    <w:p w14:paraId="1D4D889F" w14:textId="1F481CB7" w:rsidR="00832065" w:rsidRDefault="00832065" w:rsidP="007C2A64">
      <w:pPr>
        <w:pStyle w:val="Heading1"/>
        <w:rPr>
          <w:sz w:val="28"/>
          <w:szCs w:val="28"/>
        </w:rPr>
      </w:pPr>
    </w:p>
    <w:p w14:paraId="7AA456DD" w14:textId="4C135916" w:rsidR="004C0878" w:rsidRPr="00B3384F" w:rsidRDefault="00B3384F" w:rsidP="007C2A64">
      <w:pPr>
        <w:pStyle w:val="Heading1"/>
        <w:rPr>
          <w:sz w:val="28"/>
          <w:szCs w:val="28"/>
          <w:lang w:val="en-MY" w:eastAsia="en-MY"/>
        </w:rPr>
      </w:pPr>
      <w:r w:rsidRPr="00B3384F">
        <w:rPr>
          <w:sz w:val="28"/>
          <w:szCs w:val="28"/>
        </w:rPr>
        <w:br/>
      </w:r>
      <w:r w:rsidR="00A12170" w:rsidRPr="00B3384F">
        <w:rPr>
          <w:sz w:val="28"/>
          <w:szCs w:val="28"/>
        </w:rPr>
        <w:br/>
      </w:r>
      <w:r w:rsidR="00A12170" w:rsidRPr="00B3384F">
        <w:rPr>
          <w:sz w:val="28"/>
          <w:szCs w:val="28"/>
        </w:rPr>
        <w:br/>
      </w:r>
      <w:r w:rsidR="00A12170" w:rsidRPr="00B3384F">
        <w:rPr>
          <w:sz w:val="28"/>
          <w:szCs w:val="28"/>
        </w:rPr>
        <w:br/>
      </w:r>
      <w:r w:rsidR="004C0878" w:rsidRPr="00B3384F">
        <w:rPr>
          <w:sz w:val="28"/>
          <w:szCs w:val="28"/>
        </w:rPr>
        <w:br/>
      </w:r>
      <w:r w:rsidR="004C0878" w:rsidRPr="00B3384F">
        <w:rPr>
          <w:sz w:val="28"/>
          <w:szCs w:val="28"/>
        </w:rPr>
        <w:br/>
      </w:r>
    </w:p>
    <w:p w14:paraId="1AA946DE" w14:textId="77777777" w:rsidR="004C0878" w:rsidRDefault="004C0878" w:rsidP="003C2858">
      <w:pPr>
        <w:ind w:left="359"/>
      </w:pPr>
    </w:p>
    <w:p w14:paraId="725DE670" w14:textId="77777777" w:rsidR="004C0878" w:rsidRDefault="004C0878" w:rsidP="003C2858">
      <w:pPr>
        <w:ind w:left="359"/>
      </w:pPr>
    </w:p>
    <w:p w14:paraId="36B6E66D" w14:textId="77777777" w:rsidR="006A0A32" w:rsidRDefault="006A0A32" w:rsidP="00EE1DC0">
      <w:pPr>
        <w:pStyle w:val="Title"/>
      </w:pPr>
    </w:p>
    <w:sectPr w:rsidR="006A0A32" w:rsidSect="00F971F7">
      <w:footerReference w:type="default" r:id="rId26"/>
      <w:pgSz w:w="12240" w:h="15840"/>
      <w:pgMar w:top="1440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18987" w14:textId="77777777" w:rsidR="004C0DCE" w:rsidRDefault="004C0DCE" w:rsidP="00F971F7">
      <w:r>
        <w:separator/>
      </w:r>
    </w:p>
  </w:endnote>
  <w:endnote w:type="continuationSeparator" w:id="0">
    <w:p w14:paraId="5F1C10AB" w14:textId="77777777" w:rsidR="004C0DCE" w:rsidRDefault="004C0DCE" w:rsidP="00F9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D758" w14:textId="77777777" w:rsidR="00F971F7" w:rsidRDefault="00F971F7">
    <w:pPr>
      <w:pStyle w:val="Footer"/>
      <w:tabs>
        <w:tab w:val="clear" w:pos="4680"/>
        <w:tab w:val="clear" w:pos="9360"/>
      </w:tabs>
      <w:jc w:val="center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14:paraId="54D7B0DC" w14:textId="77777777" w:rsidR="00F971F7" w:rsidRDefault="00F97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FEF2A" w14:textId="77777777" w:rsidR="004C0DCE" w:rsidRDefault="004C0DCE" w:rsidP="00F971F7">
      <w:r>
        <w:separator/>
      </w:r>
    </w:p>
  </w:footnote>
  <w:footnote w:type="continuationSeparator" w:id="0">
    <w:p w14:paraId="4EDFA191" w14:textId="77777777" w:rsidR="004C0DCE" w:rsidRDefault="004C0DCE" w:rsidP="00F971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6977E8D"/>
    <w:multiLevelType w:val="hybridMultilevel"/>
    <w:tmpl w:val="5A6AF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F5CC8"/>
    <w:multiLevelType w:val="multilevel"/>
    <w:tmpl w:val="50CE5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9401B7"/>
    <w:multiLevelType w:val="hybridMultilevel"/>
    <w:tmpl w:val="026C6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40C77"/>
    <w:multiLevelType w:val="hybridMultilevel"/>
    <w:tmpl w:val="C67622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77DAE"/>
    <w:multiLevelType w:val="hybridMultilevel"/>
    <w:tmpl w:val="5E38F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94C0E"/>
    <w:multiLevelType w:val="hybridMultilevel"/>
    <w:tmpl w:val="9B64DFFA"/>
    <w:lvl w:ilvl="0" w:tplc="3F66A66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E1421"/>
    <w:multiLevelType w:val="multilevel"/>
    <w:tmpl w:val="BFFA7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3963889">
    <w:abstractNumId w:val="5"/>
  </w:num>
  <w:num w:numId="2" w16cid:durableId="777025442">
    <w:abstractNumId w:val="3"/>
  </w:num>
  <w:num w:numId="3" w16cid:durableId="1650397131">
    <w:abstractNumId w:val="2"/>
  </w:num>
  <w:num w:numId="4" w16cid:durableId="422453705">
    <w:abstractNumId w:val="4"/>
  </w:num>
  <w:num w:numId="5" w16cid:durableId="56322381">
    <w:abstractNumId w:val="1"/>
  </w:num>
  <w:num w:numId="6" w16cid:durableId="801077525">
    <w:abstractNumId w:val="0"/>
  </w:num>
  <w:num w:numId="7" w16cid:durableId="1685860162">
    <w:abstractNumId w:val="7"/>
  </w:num>
  <w:num w:numId="8" w16cid:durableId="843514735">
    <w:abstractNumId w:val="11"/>
  </w:num>
  <w:num w:numId="9" w16cid:durableId="609044951">
    <w:abstractNumId w:val="9"/>
  </w:num>
  <w:num w:numId="10" w16cid:durableId="2078285293">
    <w:abstractNumId w:val="6"/>
  </w:num>
  <w:num w:numId="11" w16cid:durableId="1417442222">
    <w:abstractNumId w:val="8"/>
  </w:num>
  <w:num w:numId="12" w16cid:durableId="2082484194">
    <w:abstractNumId w:val="12"/>
  </w:num>
  <w:num w:numId="13" w16cid:durableId="1346397648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730"/>
    <w:rsid w:val="000008BA"/>
    <w:rsid w:val="00003BBC"/>
    <w:rsid w:val="00026A4B"/>
    <w:rsid w:val="00034616"/>
    <w:rsid w:val="0006063C"/>
    <w:rsid w:val="0007136E"/>
    <w:rsid w:val="000755F6"/>
    <w:rsid w:val="000C76B5"/>
    <w:rsid w:val="000D3D2E"/>
    <w:rsid w:val="000E0DD0"/>
    <w:rsid w:val="0015074B"/>
    <w:rsid w:val="002016CB"/>
    <w:rsid w:val="00250315"/>
    <w:rsid w:val="0029639D"/>
    <w:rsid w:val="002E1E0F"/>
    <w:rsid w:val="00317C09"/>
    <w:rsid w:val="00326F90"/>
    <w:rsid w:val="0034674D"/>
    <w:rsid w:val="003928AF"/>
    <w:rsid w:val="003A37FC"/>
    <w:rsid w:val="003C2858"/>
    <w:rsid w:val="003D63BA"/>
    <w:rsid w:val="00467B53"/>
    <w:rsid w:val="004C0878"/>
    <w:rsid w:val="004C0DCE"/>
    <w:rsid w:val="004E03E4"/>
    <w:rsid w:val="0050597A"/>
    <w:rsid w:val="00526879"/>
    <w:rsid w:val="005521DA"/>
    <w:rsid w:val="00552B98"/>
    <w:rsid w:val="00567B78"/>
    <w:rsid w:val="00691620"/>
    <w:rsid w:val="006A0A32"/>
    <w:rsid w:val="00752A9F"/>
    <w:rsid w:val="007B361F"/>
    <w:rsid w:val="007C2A64"/>
    <w:rsid w:val="007E3DD2"/>
    <w:rsid w:val="00832065"/>
    <w:rsid w:val="00850C16"/>
    <w:rsid w:val="00870569"/>
    <w:rsid w:val="008967F8"/>
    <w:rsid w:val="008D0831"/>
    <w:rsid w:val="008E17C5"/>
    <w:rsid w:val="00923142"/>
    <w:rsid w:val="0094185C"/>
    <w:rsid w:val="00964316"/>
    <w:rsid w:val="00A02EF0"/>
    <w:rsid w:val="00A12170"/>
    <w:rsid w:val="00A14A24"/>
    <w:rsid w:val="00A452CB"/>
    <w:rsid w:val="00A82B6A"/>
    <w:rsid w:val="00AA1D8D"/>
    <w:rsid w:val="00B13470"/>
    <w:rsid w:val="00B24A01"/>
    <w:rsid w:val="00B3384F"/>
    <w:rsid w:val="00B47730"/>
    <w:rsid w:val="00B60C05"/>
    <w:rsid w:val="00B63907"/>
    <w:rsid w:val="00B71662"/>
    <w:rsid w:val="00BA3133"/>
    <w:rsid w:val="00BD23C5"/>
    <w:rsid w:val="00C542A5"/>
    <w:rsid w:val="00C56665"/>
    <w:rsid w:val="00C67A91"/>
    <w:rsid w:val="00CB0664"/>
    <w:rsid w:val="00DA0CB1"/>
    <w:rsid w:val="00DC4A61"/>
    <w:rsid w:val="00E42105"/>
    <w:rsid w:val="00E50FA1"/>
    <w:rsid w:val="00E93B93"/>
    <w:rsid w:val="00EE1DC0"/>
    <w:rsid w:val="00F16503"/>
    <w:rsid w:val="00F83BE6"/>
    <w:rsid w:val="00F971F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6CD42D6"/>
  <w14:defaultImageDpi w14:val="300"/>
  <w15:docId w15:val="{B9AA2DB6-823A-4FB7-82B8-8366FD67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2B6A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2B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82B6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82B6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82B6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365F91" w:themeColor="accent1" w:themeShade="BF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82B6A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82B6A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82B6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  <w:sz w:val="22"/>
      <w:szCs w:val="22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82B6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A82B6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82B6A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A82B6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82B6A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82B6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A82B6A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B6A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F81BD" w:themeColor="accent1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82B6A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paragraph" w:styleId="ListParagraph">
    <w:name w:val="List Paragraph"/>
    <w:basedOn w:val="Normal"/>
    <w:uiPriority w:val="34"/>
    <w:qFormat/>
    <w:rsid w:val="00FC693F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BodyText">
    <w:name w:val="Body Text"/>
    <w:basedOn w:val="Normal"/>
    <w:link w:val="BodyTextChar"/>
    <w:unhideWhenUsed/>
    <w:rsid w:val="00AA1D8D"/>
    <w:pPr>
      <w:spacing w:after="120" w:line="259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 w:line="259" w:lineRule="auto"/>
    </w:pPr>
    <w:rPr>
      <w:rFonts w:asciiTheme="minorHAnsi" w:eastAsiaTheme="minorEastAsia" w:hAnsiTheme="minorHAnsi" w:cstheme="minorBidi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spacing w:after="160" w:line="259" w:lineRule="auto"/>
      <w:ind w:left="36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2">
    <w:name w:val="List 2"/>
    <w:basedOn w:val="Normal"/>
    <w:uiPriority w:val="99"/>
    <w:unhideWhenUsed/>
    <w:rsid w:val="00326F90"/>
    <w:pPr>
      <w:spacing w:after="160" w:line="259" w:lineRule="auto"/>
      <w:ind w:left="72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3">
    <w:name w:val="List 3"/>
    <w:basedOn w:val="Normal"/>
    <w:uiPriority w:val="99"/>
    <w:unhideWhenUsed/>
    <w:rsid w:val="00326F90"/>
    <w:pPr>
      <w:spacing w:after="160" w:line="259" w:lineRule="auto"/>
      <w:ind w:left="1080" w:hanging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Number">
    <w:name w:val="List Number"/>
    <w:basedOn w:val="Normal"/>
    <w:uiPriority w:val="99"/>
    <w:unhideWhenUsed/>
    <w:rsid w:val="00326F90"/>
    <w:pPr>
      <w:numPr>
        <w:numId w:val="4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Number2">
    <w:name w:val="List Number 2"/>
    <w:basedOn w:val="Normal"/>
    <w:uiPriority w:val="99"/>
    <w:unhideWhenUsed/>
    <w:rsid w:val="0029639D"/>
    <w:pPr>
      <w:numPr>
        <w:numId w:val="5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Number3">
    <w:name w:val="List Number 3"/>
    <w:basedOn w:val="Normal"/>
    <w:uiPriority w:val="99"/>
    <w:unhideWhenUsed/>
    <w:rsid w:val="0029639D"/>
    <w:pPr>
      <w:numPr>
        <w:numId w:val="6"/>
      </w:numPr>
      <w:spacing w:after="160" w:line="259" w:lineRule="auto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Continue">
    <w:name w:val="List Continue"/>
    <w:basedOn w:val="Normal"/>
    <w:uiPriority w:val="99"/>
    <w:unhideWhenUsed/>
    <w:rsid w:val="0029639D"/>
    <w:pPr>
      <w:spacing w:after="120" w:line="259" w:lineRule="auto"/>
      <w:ind w:left="36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Continue2">
    <w:name w:val="List Continue 2"/>
    <w:basedOn w:val="Normal"/>
    <w:uiPriority w:val="99"/>
    <w:unhideWhenUsed/>
    <w:rsid w:val="0029639D"/>
    <w:pPr>
      <w:spacing w:after="12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ListContinue3">
    <w:name w:val="List Continue 3"/>
    <w:basedOn w:val="Normal"/>
    <w:uiPriority w:val="99"/>
    <w:unhideWhenUsed/>
    <w:rsid w:val="0029639D"/>
    <w:pPr>
      <w:spacing w:after="120" w:line="259" w:lineRule="auto"/>
      <w:ind w:left="108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A82B6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1F497D" w:themeColor="text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A82B6A"/>
    <w:rPr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82B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82B6A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82B6A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rsid w:val="00A82B6A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rsid w:val="00A82B6A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rsid w:val="00A82B6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A82B6A"/>
    <w:pPr>
      <w:spacing w:after="160"/>
    </w:pPr>
    <w:rPr>
      <w:rFonts w:asciiTheme="minorHAnsi" w:eastAsiaTheme="minorEastAsia" w:hAnsiTheme="minorHAnsi" w:cstheme="minorBidi"/>
      <w:b/>
      <w:bCs/>
      <w:smallCaps/>
      <w:color w:val="1F497D" w:themeColor="text2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rsid w:val="00A82B6A"/>
    <w:rPr>
      <w:b/>
      <w:bCs/>
    </w:rPr>
  </w:style>
  <w:style w:type="character" w:styleId="Emphasis">
    <w:name w:val="Emphasis"/>
    <w:basedOn w:val="DefaultParagraphFont"/>
    <w:uiPriority w:val="20"/>
    <w:qFormat/>
    <w:rsid w:val="00A82B6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B6A"/>
    <w:pPr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B6A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82B6A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82B6A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82B6A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A82B6A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82B6A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unhideWhenUsed/>
    <w:qFormat/>
    <w:rsid w:val="00A82B6A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FirstParagraph">
    <w:name w:val="First Paragraph"/>
    <w:basedOn w:val="BodyText"/>
    <w:next w:val="BodyText"/>
    <w:rsid w:val="008E17C5"/>
    <w:pPr>
      <w:spacing w:before="180" w:after="180" w:line="240" w:lineRule="auto"/>
    </w:pPr>
    <w:rPr>
      <w:rFonts w:eastAsiaTheme="minorHAnsi"/>
      <w:sz w:val="24"/>
      <w:szCs w:val="24"/>
    </w:rPr>
  </w:style>
  <w:style w:type="paragraph" w:customStyle="1" w:styleId="Compact">
    <w:name w:val="Compact"/>
    <w:basedOn w:val="BodyText"/>
    <w:rsid w:val="008E17C5"/>
    <w:pPr>
      <w:spacing w:before="36" w:after="36" w:line="240" w:lineRule="auto"/>
    </w:pPr>
    <w:rPr>
      <w:rFonts w:eastAsiaTheme="minorHAnsi"/>
      <w:sz w:val="24"/>
      <w:szCs w:val="24"/>
    </w:rPr>
  </w:style>
  <w:style w:type="paragraph" w:customStyle="1" w:styleId="Author">
    <w:name w:val="Author"/>
    <w:next w:val="BodyText"/>
    <w:rsid w:val="008E17C5"/>
    <w:pPr>
      <w:keepNext/>
      <w:keepLines/>
      <w:spacing w:line="240" w:lineRule="auto"/>
      <w:jc w:val="center"/>
    </w:pPr>
    <w:rPr>
      <w:rFonts w:eastAsiaTheme="minorHAnsi"/>
      <w:sz w:val="24"/>
      <w:szCs w:val="24"/>
    </w:rPr>
  </w:style>
  <w:style w:type="paragraph" w:styleId="Date">
    <w:name w:val="Date"/>
    <w:next w:val="BodyText"/>
    <w:link w:val="DateChar"/>
    <w:rsid w:val="008E17C5"/>
    <w:pPr>
      <w:keepNext/>
      <w:keepLines/>
      <w:spacing w:line="240" w:lineRule="auto"/>
      <w:jc w:val="center"/>
    </w:pPr>
    <w:rPr>
      <w:rFonts w:eastAsiaTheme="minorHAnsi"/>
      <w:sz w:val="24"/>
      <w:szCs w:val="24"/>
    </w:rPr>
  </w:style>
  <w:style w:type="character" w:customStyle="1" w:styleId="DateChar">
    <w:name w:val="Date Char"/>
    <w:basedOn w:val="DefaultParagraphFont"/>
    <w:link w:val="Date"/>
    <w:rsid w:val="008E17C5"/>
    <w:rPr>
      <w:rFonts w:eastAsiaTheme="minorHAnsi"/>
      <w:sz w:val="24"/>
      <w:szCs w:val="24"/>
    </w:rPr>
  </w:style>
  <w:style w:type="paragraph" w:customStyle="1" w:styleId="Abstract">
    <w:name w:val="Abstract"/>
    <w:basedOn w:val="Normal"/>
    <w:next w:val="BodyText"/>
    <w:rsid w:val="008E17C5"/>
    <w:pPr>
      <w:keepNext/>
      <w:keepLines/>
      <w:spacing w:before="300" w:after="30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paragraph" w:styleId="Bibliography">
    <w:name w:val="Bibliography"/>
    <w:basedOn w:val="Normal"/>
    <w:rsid w:val="008E17C5"/>
    <w:pPr>
      <w:spacing w:after="160"/>
    </w:pPr>
    <w:rPr>
      <w:rFonts w:asciiTheme="minorHAnsi" w:eastAsiaTheme="minorHAnsi" w:hAnsiTheme="minorHAnsi" w:cstheme="minorBidi"/>
      <w:lang w:val="en-US" w:eastAsia="en-US"/>
    </w:rPr>
  </w:style>
  <w:style w:type="paragraph" w:styleId="BlockText">
    <w:name w:val="Block Text"/>
    <w:basedOn w:val="BodyText"/>
    <w:next w:val="BodyText"/>
    <w:uiPriority w:val="9"/>
    <w:unhideWhenUsed/>
    <w:rsid w:val="008E17C5"/>
    <w:pPr>
      <w:spacing w:before="100" w:after="100" w:line="240" w:lineRule="auto"/>
      <w:ind w:left="480" w:right="480"/>
    </w:pPr>
    <w:rPr>
      <w:rFonts w:eastAsiaTheme="minorHAnsi"/>
      <w:sz w:val="24"/>
      <w:szCs w:val="24"/>
    </w:rPr>
  </w:style>
  <w:style w:type="paragraph" w:styleId="FootnoteText">
    <w:name w:val="footnote text"/>
    <w:basedOn w:val="Normal"/>
    <w:link w:val="FootnoteTextChar"/>
    <w:uiPriority w:val="9"/>
    <w:unhideWhenUsed/>
    <w:rsid w:val="008E17C5"/>
    <w:pPr>
      <w:spacing w:after="16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"/>
    <w:rsid w:val="008E17C5"/>
    <w:rPr>
      <w:rFonts w:eastAsiaTheme="minorHAnsi"/>
      <w:sz w:val="24"/>
      <w:szCs w:val="24"/>
    </w:rPr>
  </w:style>
  <w:style w:type="table" w:customStyle="1" w:styleId="Table">
    <w:name w:val="Table"/>
    <w:semiHidden/>
    <w:unhideWhenUsed/>
    <w:qFormat/>
    <w:rsid w:val="008E17C5"/>
    <w:pPr>
      <w:spacing w:line="240" w:lineRule="auto"/>
    </w:pPr>
    <w:rPr>
      <w:rFonts w:eastAsiaTheme="minorHAnsi"/>
      <w:sz w:val="24"/>
      <w:szCs w:val="24"/>
      <w:lang w:val="en-MY" w:eastAsia="en-MY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rsid w:val="008E17C5"/>
    <w:pPr>
      <w:keepNext/>
      <w:keepLines/>
    </w:pPr>
    <w:rPr>
      <w:rFonts w:asciiTheme="minorHAnsi" w:eastAsiaTheme="minorHAnsi" w:hAnsiTheme="minorHAnsi" w:cstheme="minorBidi"/>
      <w:b/>
      <w:lang w:val="en-US" w:eastAsia="en-US"/>
    </w:rPr>
  </w:style>
  <w:style w:type="paragraph" w:customStyle="1" w:styleId="Definition">
    <w:name w:val="Definition"/>
    <w:basedOn w:val="Normal"/>
    <w:rsid w:val="008E17C5"/>
    <w:pPr>
      <w:spacing w:after="16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TableCaption">
    <w:name w:val="Table Caption"/>
    <w:basedOn w:val="Caption"/>
    <w:rsid w:val="008E17C5"/>
    <w:pPr>
      <w:keepNext/>
      <w:spacing w:after="120"/>
    </w:pPr>
    <w:rPr>
      <w:rFonts w:eastAsiaTheme="minorHAnsi"/>
      <w:b w:val="0"/>
      <w:bCs w:val="0"/>
      <w:i/>
      <w:color w:val="auto"/>
      <w:sz w:val="24"/>
      <w:szCs w:val="24"/>
    </w:rPr>
  </w:style>
  <w:style w:type="paragraph" w:customStyle="1" w:styleId="ImageCaption">
    <w:name w:val="Image Caption"/>
    <w:basedOn w:val="Caption"/>
    <w:rsid w:val="008E17C5"/>
    <w:pPr>
      <w:spacing w:after="120"/>
    </w:pPr>
    <w:rPr>
      <w:rFonts w:eastAsiaTheme="minorHAnsi"/>
      <w:b w:val="0"/>
      <w:bCs w:val="0"/>
      <w:i/>
      <w:color w:val="auto"/>
      <w:sz w:val="24"/>
      <w:szCs w:val="24"/>
    </w:rPr>
  </w:style>
  <w:style w:type="paragraph" w:customStyle="1" w:styleId="Figure">
    <w:name w:val="Figure"/>
    <w:basedOn w:val="Normal"/>
    <w:rsid w:val="008E17C5"/>
    <w:pPr>
      <w:spacing w:after="160"/>
    </w:pPr>
    <w:rPr>
      <w:rFonts w:asciiTheme="minorHAnsi" w:eastAsiaTheme="minorHAnsi" w:hAnsiTheme="minorHAnsi" w:cstheme="minorBidi"/>
      <w:lang w:val="en-US" w:eastAsia="en-US"/>
    </w:rPr>
  </w:style>
  <w:style w:type="paragraph" w:customStyle="1" w:styleId="CaptionedFigure">
    <w:name w:val="Captioned Figure"/>
    <w:basedOn w:val="Figure"/>
    <w:rsid w:val="008E17C5"/>
    <w:pPr>
      <w:keepNext/>
    </w:pPr>
  </w:style>
  <w:style w:type="character" w:customStyle="1" w:styleId="CaptionChar">
    <w:name w:val="Caption Char"/>
    <w:basedOn w:val="DefaultParagraphFont"/>
    <w:link w:val="Caption"/>
    <w:uiPriority w:val="35"/>
    <w:rsid w:val="008E17C5"/>
    <w:rPr>
      <w:b/>
      <w:bCs/>
      <w:smallCaps/>
      <w:color w:val="1F497D" w:themeColor="text2"/>
    </w:rPr>
  </w:style>
  <w:style w:type="character" w:customStyle="1" w:styleId="VerbatimChar">
    <w:name w:val="Verbatim Char"/>
    <w:basedOn w:val="CaptionChar"/>
    <w:link w:val="SourceCode"/>
    <w:rsid w:val="008E17C5"/>
    <w:rPr>
      <w:rFonts w:ascii="Consolas" w:hAnsi="Consolas"/>
      <w:b/>
      <w:bCs/>
      <w:smallCaps/>
      <w:color w:val="4F81BD" w:themeColor="accent1"/>
      <w:sz w:val="18"/>
      <w:szCs w:val="18"/>
    </w:rPr>
  </w:style>
  <w:style w:type="character" w:customStyle="1" w:styleId="SectionNumber">
    <w:name w:val="Section Number"/>
    <w:basedOn w:val="CaptionChar"/>
    <w:rsid w:val="008E17C5"/>
    <w:rPr>
      <w:b/>
      <w:bCs/>
      <w:smallCaps/>
      <w:color w:val="4F81BD" w:themeColor="accent1"/>
      <w:sz w:val="18"/>
      <w:szCs w:val="18"/>
    </w:rPr>
  </w:style>
  <w:style w:type="character" w:styleId="FootnoteReference">
    <w:name w:val="footnote reference"/>
    <w:basedOn w:val="CaptionChar"/>
    <w:rsid w:val="008E17C5"/>
    <w:rPr>
      <w:b/>
      <w:bCs/>
      <w:smallCaps/>
      <w:color w:val="4F81BD" w:themeColor="accent1"/>
      <w:sz w:val="18"/>
      <w:szCs w:val="18"/>
      <w:vertAlign w:val="superscript"/>
    </w:rPr>
  </w:style>
  <w:style w:type="character" w:styleId="Hyperlink">
    <w:name w:val="Hyperlink"/>
    <w:basedOn w:val="CaptionChar"/>
    <w:rsid w:val="008E17C5"/>
    <w:rPr>
      <w:b/>
      <w:bCs/>
      <w:smallCaps/>
      <w:color w:val="4F81BD" w:themeColor="accent1"/>
      <w:sz w:val="18"/>
      <w:szCs w:val="18"/>
    </w:rPr>
  </w:style>
  <w:style w:type="paragraph" w:customStyle="1" w:styleId="SourceCode">
    <w:name w:val="Source Code"/>
    <w:basedOn w:val="Normal"/>
    <w:link w:val="VerbatimChar"/>
    <w:rsid w:val="008E17C5"/>
    <w:pPr>
      <w:wordWrap w:val="0"/>
      <w:spacing w:after="160"/>
    </w:pPr>
    <w:rPr>
      <w:rFonts w:ascii="Consolas" w:eastAsiaTheme="minorEastAsia" w:hAnsi="Consolas" w:cstheme="minorBidi"/>
      <w:b/>
      <w:bCs/>
      <w:color w:val="4F81BD" w:themeColor="accent1"/>
      <w:sz w:val="22"/>
      <w:szCs w:val="18"/>
      <w:lang w:val="en-US" w:eastAsia="en-US"/>
    </w:rPr>
  </w:style>
  <w:style w:type="character" w:customStyle="1" w:styleId="KeywordTok">
    <w:name w:val="KeywordTok"/>
    <w:basedOn w:val="VerbatimChar"/>
    <w:rsid w:val="008E17C5"/>
    <w:rPr>
      <w:rFonts w:ascii="Consolas" w:hAnsi="Consolas"/>
      <w:b w:val="0"/>
      <w:bCs/>
      <w:smallCaps/>
      <w:color w:val="007020"/>
      <w:sz w:val="18"/>
      <w:szCs w:val="18"/>
    </w:rPr>
  </w:style>
  <w:style w:type="character" w:customStyle="1" w:styleId="DataTypeTok">
    <w:name w:val="DataTypeTok"/>
    <w:basedOn w:val="VerbatimChar"/>
    <w:rsid w:val="008E17C5"/>
    <w:rPr>
      <w:rFonts w:ascii="Consolas" w:hAnsi="Consolas"/>
      <w:b/>
      <w:bCs/>
      <w:smallCaps/>
      <w:color w:val="902000"/>
      <w:sz w:val="18"/>
      <w:szCs w:val="18"/>
    </w:rPr>
  </w:style>
  <w:style w:type="character" w:customStyle="1" w:styleId="DecValTok">
    <w:name w:val="DecValTok"/>
    <w:basedOn w:val="VerbatimChar"/>
    <w:rsid w:val="008E17C5"/>
    <w:rPr>
      <w:rFonts w:ascii="Consolas" w:hAnsi="Consolas"/>
      <w:b/>
      <w:bCs/>
      <w:smallCaps/>
      <w:color w:val="40A070"/>
      <w:sz w:val="18"/>
      <w:szCs w:val="18"/>
    </w:rPr>
  </w:style>
  <w:style w:type="character" w:customStyle="1" w:styleId="BaseNTok">
    <w:name w:val="BaseNTok"/>
    <w:basedOn w:val="VerbatimChar"/>
    <w:rsid w:val="008E17C5"/>
    <w:rPr>
      <w:rFonts w:ascii="Consolas" w:hAnsi="Consolas"/>
      <w:b/>
      <w:bCs/>
      <w:smallCaps/>
      <w:color w:val="40A070"/>
      <w:sz w:val="18"/>
      <w:szCs w:val="18"/>
    </w:rPr>
  </w:style>
  <w:style w:type="character" w:customStyle="1" w:styleId="FloatTok">
    <w:name w:val="FloatTok"/>
    <w:basedOn w:val="VerbatimChar"/>
    <w:rsid w:val="008E17C5"/>
    <w:rPr>
      <w:rFonts w:ascii="Consolas" w:hAnsi="Consolas"/>
      <w:b/>
      <w:bCs/>
      <w:smallCaps/>
      <w:color w:val="40A070"/>
      <w:sz w:val="18"/>
      <w:szCs w:val="18"/>
    </w:rPr>
  </w:style>
  <w:style w:type="character" w:customStyle="1" w:styleId="ConstantTok">
    <w:name w:val="ConstantTok"/>
    <w:basedOn w:val="VerbatimChar"/>
    <w:rsid w:val="008E17C5"/>
    <w:rPr>
      <w:rFonts w:ascii="Consolas" w:hAnsi="Consolas"/>
      <w:b/>
      <w:bCs/>
      <w:smallCaps/>
      <w:color w:val="880000"/>
      <w:sz w:val="18"/>
      <w:szCs w:val="18"/>
    </w:rPr>
  </w:style>
  <w:style w:type="character" w:customStyle="1" w:styleId="CharTok">
    <w:name w:val="CharTok"/>
    <w:basedOn w:val="VerbatimChar"/>
    <w:rsid w:val="008E17C5"/>
    <w:rPr>
      <w:rFonts w:ascii="Consolas" w:hAnsi="Consolas"/>
      <w:b/>
      <w:bCs/>
      <w:smallCaps/>
      <w:color w:val="4070A0"/>
      <w:sz w:val="18"/>
      <w:szCs w:val="18"/>
    </w:rPr>
  </w:style>
  <w:style w:type="character" w:customStyle="1" w:styleId="SpecialCharTok">
    <w:name w:val="SpecialCharTok"/>
    <w:basedOn w:val="VerbatimChar"/>
    <w:rsid w:val="008E17C5"/>
    <w:rPr>
      <w:rFonts w:ascii="Consolas" w:hAnsi="Consolas"/>
      <w:b/>
      <w:bCs/>
      <w:smallCaps/>
      <w:color w:val="4070A0"/>
      <w:sz w:val="18"/>
      <w:szCs w:val="18"/>
    </w:rPr>
  </w:style>
  <w:style w:type="character" w:customStyle="1" w:styleId="StringTok">
    <w:name w:val="StringTok"/>
    <w:basedOn w:val="VerbatimChar"/>
    <w:rsid w:val="008E17C5"/>
    <w:rPr>
      <w:rFonts w:ascii="Consolas" w:hAnsi="Consolas"/>
      <w:b/>
      <w:bCs/>
      <w:smallCaps/>
      <w:color w:val="4070A0"/>
      <w:sz w:val="18"/>
      <w:szCs w:val="18"/>
    </w:rPr>
  </w:style>
  <w:style w:type="character" w:customStyle="1" w:styleId="VerbatimStringTok">
    <w:name w:val="VerbatimStringTok"/>
    <w:basedOn w:val="VerbatimChar"/>
    <w:rsid w:val="008E17C5"/>
    <w:rPr>
      <w:rFonts w:ascii="Consolas" w:hAnsi="Consolas"/>
      <w:b/>
      <w:bCs/>
      <w:smallCaps/>
      <w:color w:val="4070A0"/>
      <w:sz w:val="18"/>
      <w:szCs w:val="18"/>
    </w:rPr>
  </w:style>
  <w:style w:type="character" w:customStyle="1" w:styleId="SpecialStringTok">
    <w:name w:val="SpecialStringTok"/>
    <w:basedOn w:val="VerbatimChar"/>
    <w:rsid w:val="008E17C5"/>
    <w:rPr>
      <w:rFonts w:ascii="Consolas" w:hAnsi="Consolas"/>
      <w:b/>
      <w:bCs/>
      <w:smallCaps/>
      <w:color w:val="BB6688"/>
      <w:sz w:val="18"/>
      <w:szCs w:val="18"/>
    </w:rPr>
  </w:style>
  <w:style w:type="character" w:customStyle="1" w:styleId="ImportTok">
    <w:name w:val="ImportTok"/>
    <w:basedOn w:val="VerbatimChar"/>
    <w:rsid w:val="008E17C5"/>
    <w:rPr>
      <w:rFonts w:ascii="Consolas" w:hAnsi="Consolas"/>
      <w:b w:val="0"/>
      <w:bCs/>
      <w:smallCaps/>
      <w:color w:val="008000"/>
      <w:sz w:val="18"/>
      <w:szCs w:val="18"/>
    </w:rPr>
  </w:style>
  <w:style w:type="character" w:customStyle="1" w:styleId="CommentTok">
    <w:name w:val="CommentTok"/>
    <w:basedOn w:val="VerbatimChar"/>
    <w:rsid w:val="008E17C5"/>
    <w:rPr>
      <w:rFonts w:ascii="Consolas" w:hAnsi="Consolas"/>
      <w:b/>
      <w:bCs/>
      <w:i/>
      <w:smallCaps/>
      <w:color w:val="60A0B0"/>
      <w:sz w:val="18"/>
      <w:szCs w:val="18"/>
    </w:rPr>
  </w:style>
  <w:style w:type="character" w:customStyle="1" w:styleId="DocumentationTok">
    <w:name w:val="DocumentationTok"/>
    <w:basedOn w:val="VerbatimChar"/>
    <w:rsid w:val="008E17C5"/>
    <w:rPr>
      <w:rFonts w:ascii="Consolas" w:hAnsi="Consolas"/>
      <w:b/>
      <w:bCs/>
      <w:i/>
      <w:smallCaps/>
      <w:color w:val="BA2121"/>
      <w:sz w:val="18"/>
      <w:szCs w:val="18"/>
    </w:rPr>
  </w:style>
  <w:style w:type="character" w:customStyle="1" w:styleId="AnnotationTok">
    <w:name w:val="AnnotationTok"/>
    <w:basedOn w:val="VerbatimChar"/>
    <w:rsid w:val="008E17C5"/>
    <w:rPr>
      <w:rFonts w:ascii="Consolas" w:hAnsi="Consolas"/>
      <w:b w:val="0"/>
      <w:bCs/>
      <w:i/>
      <w:smallCaps/>
      <w:color w:val="60A0B0"/>
      <w:sz w:val="18"/>
      <w:szCs w:val="18"/>
    </w:rPr>
  </w:style>
  <w:style w:type="character" w:customStyle="1" w:styleId="CommentVarTok">
    <w:name w:val="CommentVarTok"/>
    <w:basedOn w:val="VerbatimChar"/>
    <w:rsid w:val="008E17C5"/>
    <w:rPr>
      <w:rFonts w:ascii="Consolas" w:hAnsi="Consolas"/>
      <w:b w:val="0"/>
      <w:bCs/>
      <w:i/>
      <w:smallCaps/>
      <w:color w:val="60A0B0"/>
      <w:sz w:val="18"/>
      <w:szCs w:val="18"/>
    </w:rPr>
  </w:style>
  <w:style w:type="character" w:customStyle="1" w:styleId="OtherTok">
    <w:name w:val="OtherTok"/>
    <w:basedOn w:val="VerbatimChar"/>
    <w:rsid w:val="008E17C5"/>
    <w:rPr>
      <w:rFonts w:ascii="Consolas" w:hAnsi="Consolas"/>
      <w:b/>
      <w:bCs/>
      <w:smallCaps/>
      <w:color w:val="007020"/>
      <w:sz w:val="18"/>
      <w:szCs w:val="18"/>
    </w:rPr>
  </w:style>
  <w:style w:type="character" w:customStyle="1" w:styleId="FunctionTok">
    <w:name w:val="FunctionTok"/>
    <w:basedOn w:val="VerbatimChar"/>
    <w:rsid w:val="008E17C5"/>
    <w:rPr>
      <w:rFonts w:ascii="Consolas" w:hAnsi="Consolas"/>
      <w:b/>
      <w:bCs/>
      <w:smallCaps/>
      <w:color w:val="06287E"/>
      <w:sz w:val="18"/>
      <w:szCs w:val="18"/>
    </w:rPr>
  </w:style>
  <w:style w:type="character" w:customStyle="1" w:styleId="VariableTok">
    <w:name w:val="VariableTok"/>
    <w:basedOn w:val="VerbatimChar"/>
    <w:rsid w:val="008E17C5"/>
    <w:rPr>
      <w:rFonts w:ascii="Consolas" w:hAnsi="Consolas"/>
      <w:b/>
      <w:bCs/>
      <w:smallCaps/>
      <w:color w:val="19177C"/>
      <w:sz w:val="18"/>
      <w:szCs w:val="18"/>
    </w:rPr>
  </w:style>
  <w:style w:type="character" w:customStyle="1" w:styleId="ControlFlowTok">
    <w:name w:val="ControlFlowTok"/>
    <w:basedOn w:val="VerbatimChar"/>
    <w:rsid w:val="008E17C5"/>
    <w:rPr>
      <w:rFonts w:ascii="Consolas" w:hAnsi="Consolas"/>
      <w:b w:val="0"/>
      <w:bCs/>
      <w:smallCaps/>
      <w:color w:val="007020"/>
      <w:sz w:val="18"/>
      <w:szCs w:val="18"/>
    </w:rPr>
  </w:style>
  <w:style w:type="character" w:customStyle="1" w:styleId="OperatorTok">
    <w:name w:val="OperatorTok"/>
    <w:basedOn w:val="VerbatimChar"/>
    <w:rsid w:val="008E17C5"/>
    <w:rPr>
      <w:rFonts w:ascii="Consolas" w:hAnsi="Consolas"/>
      <w:b/>
      <w:bCs/>
      <w:smallCaps/>
      <w:color w:val="666666"/>
      <w:sz w:val="18"/>
      <w:szCs w:val="18"/>
    </w:rPr>
  </w:style>
  <w:style w:type="character" w:customStyle="1" w:styleId="BuiltInTok">
    <w:name w:val="BuiltInTok"/>
    <w:basedOn w:val="VerbatimChar"/>
    <w:rsid w:val="008E17C5"/>
    <w:rPr>
      <w:rFonts w:ascii="Consolas" w:hAnsi="Consolas"/>
      <w:b/>
      <w:bCs/>
      <w:smallCaps/>
      <w:color w:val="008000"/>
      <w:sz w:val="18"/>
      <w:szCs w:val="18"/>
    </w:rPr>
  </w:style>
  <w:style w:type="character" w:customStyle="1" w:styleId="ExtensionTok">
    <w:name w:val="ExtensionTok"/>
    <w:basedOn w:val="VerbatimChar"/>
    <w:rsid w:val="008E17C5"/>
    <w:rPr>
      <w:rFonts w:ascii="Consolas" w:hAnsi="Consolas"/>
      <w:b/>
      <w:bCs/>
      <w:smallCaps/>
      <w:color w:val="4F81BD" w:themeColor="accent1"/>
      <w:sz w:val="18"/>
      <w:szCs w:val="18"/>
    </w:rPr>
  </w:style>
  <w:style w:type="character" w:customStyle="1" w:styleId="PreprocessorTok">
    <w:name w:val="PreprocessorTok"/>
    <w:basedOn w:val="VerbatimChar"/>
    <w:rsid w:val="008E17C5"/>
    <w:rPr>
      <w:rFonts w:ascii="Consolas" w:hAnsi="Consolas"/>
      <w:b/>
      <w:bCs/>
      <w:smallCaps/>
      <w:color w:val="BC7A00"/>
      <w:sz w:val="18"/>
      <w:szCs w:val="18"/>
    </w:rPr>
  </w:style>
  <w:style w:type="character" w:customStyle="1" w:styleId="AttributeTok">
    <w:name w:val="AttributeTok"/>
    <w:basedOn w:val="VerbatimChar"/>
    <w:rsid w:val="008E17C5"/>
    <w:rPr>
      <w:rFonts w:ascii="Consolas" w:hAnsi="Consolas"/>
      <w:b/>
      <w:bCs/>
      <w:smallCaps/>
      <w:color w:val="7D9029"/>
      <w:sz w:val="18"/>
      <w:szCs w:val="18"/>
    </w:rPr>
  </w:style>
  <w:style w:type="character" w:customStyle="1" w:styleId="RegionMarkerTok">
    <w:name w:val="RegionMarkerTok"/>
    <w:basedOn w:val="VerbatimChar"/>
    <w:rsid w:val="008E17C5"/>
    <w:rPr>
      <w:rFonts w:ascii="Consolas" w:hAnsi="Consolas"/>
      <w:b/>
      <w:bCs/>
      <w:smallCaps/>
      <w:color w:val="4F81BD" w:themeColor="accent1"/>
      <w:sz w:val="18"/>
      <w:szCs w:val="18"/>
    </w:rPr>
  </w:style>
  <w:style w:type="character" w:customStyle="1" w:styleId="InformationTok">
    <w:name w:val="InformationTok"/>
    <w:basedOn w:val="VerbatimChar"/>
    <w:rsid w:val="008E17C5"/>
    <w:rPr>
      <w:rFonts w:ascii="Consolas" w:hAnsi="Consolas"/>
      <w:b w:val="0"/>
      <w:bCs/>
      <w:i/>
      <w:smallCaps/>
      <w:color w:val="60A0B0"/>
      <w:sz w:val="18"/>
      <w:szCs w:val="18"/>
    </w:rPr>
  </w:style>
  <w:style w:type="character" w:customStyle="1" w:styleId="WarningTok">
    <w:name w:val="WarningTok"/>
    <w:basedOn w:val="VerbatimChar"/>
    <w:rsid w:val="008E17C5"/>
    <w:rPr>
      <w:rFonts w:ascii="Consolas" w:hAnsi="Consolas"/>
      <w:b w:val="0"/>
      <w:bCs/>
      <w:i/>
      <w:smallCaps/>
      <w:color w:val="60A0B0"/>
      <w:sz w:val="18"/>
      <w:szCs w:val="18"/>
    </w:rPr>
  </w:style>
  <w:style w:type="character" w:customStyle="1" w:styleId="AlertTok">
    <w:name w:val="AlertTok"/>
    <w:basedOn w:val="VerbatimChar"/>
    <w:rsid w:val="008E17C5"/>
    <w:rPr>
      <w:rFonts w:ascii="Consolas" w:hAnsi="Consolas"/>
      <w:b w:val="0"/>
      <w:bCs/>
      <w:smallCaps/>
      <w:color w:val="FF0000"/>
      <w:sz w:val="18"/>
      <w:szCs w:val="18"/>
    </w:rPr>
  </w:style>
  <w:style w:type="character" w:customStyle="1" w:styleId="ErrorTok">
    <w:name w:val="ErrorTok"/>
    <w:basedOn w:val="VerbatimChar"/>
    <w:rsid w:val="008E17C5"/>
    <w:rPr>
      <w:rFonts w:ascii="Consolas" w:hAnsi="Consolas"/>
      <w:b w:val="0"/>
      <w:bCs/>
      <w:smallCaps/>
      <w:color w:val="FF0000"/>
      <w:sz w:val="18"/>
      <w:szCs w:val="18"/>
    </w:rPr>
  </w:style>
  <w:style w:type="character" w:customStyle="1" w:styleId="NormalTok">
    <w:name w:val="NormalTok"/>
    <w:basedOn w:val="VerbatimChar"/>
    <w:rsid w:val="008E17C5"/>
    <w:rPr>
      <w:rFonts w:ascii="Consolas" w:hAnsi="Consolas"/>
      <w:b/>
      <w:bCs/>
      <w:smallCaps/>
      <w:color w:val="4F81BD" w:themeColor="accent1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003BBC"/>
    <w:rPr>
      <w:rFonts w:ascii="Courier New" w:eastAsia="Times New Roman" w:hAnsi="Courier New" w:cs="Courier New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50FA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E1E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404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011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2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40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37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07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85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08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790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1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087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12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911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97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7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283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11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45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02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6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6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884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94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42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200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05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18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38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75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19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4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01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79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51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1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37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5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14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20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334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629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711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292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740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7997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13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37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969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58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117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323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63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739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22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16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94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66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settings" Target="settings.xml"/><Relationship Id="rId12" Type="http://schemas.openxmlformats.org/officeDocument/2006/relationships/hyperlink" Target="https://www.docker.com/products/docker-desktop" TargetMode="External"/><Relationship Id="rId17" Type="http://schemas.openxmlformats.org/officeDocument/2006/relationships/image" Target="media/image5.png"/><Relationship Id="rId25" Type="http://schemas.openxmlformats.org/officeDocument/2006/relationships/hyperlink" Target="http://localhost/product-service/swagger-ui/index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gitlab.cybersolution.com.my/mbdk-tot/product-management-docker/repository/master/archive.zip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://localhost/product-ui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localhost:3000/product-u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http://localhost:8025/product-service/swagger-ui/index.html%23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3605CFC31594A8D844E53D5DEC64C" ma:contentTypeVersion="21" ma:contentTypeDescription="Create a new document." ma:contentTypeScope="" ma:versionID="540bbde01e1515064c6d62de3cba5793">
  <xsd:schema xmlns:xsd="http://www.w3.org/2001/XMLSchema" xmlns:xs="http://www.w3.org/2001/XMLSchema" xmlns:p="http://schemas.microsoft.com/office/2006/metadata/properties" xmlns:ns2="881d07fa-22fd-453e-b263-6952ffaec80f" xmlns:ns3="d3e13c6e-856a-48b8-a96d-791d6c337992" xmlns:ns4="3f5604b5-3895-45e1-8256-bb13c6f2ccbb" targetNamespace="http://schemas.microsoft.com/office/2006/metadata/properties" ma:root="true" ma:fieldsID="971ca3347f84eab3488316371d447aa1" ns2:_="" ns3:_="" ns4:_="">
    <xsd:import namespace="881d07fa-22fd-453e-b263-6952ffaec80f"/>
    <xsd:import namespace="d3e13c6e-856a-48b8-a96d-791d6c337992"/>
    <xsd:import namespace="3f5604b5-3895-45e1-8256-bb13c6f2cc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_Flow_SignoffStatu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SKBReportName" minOccurs="0"/>
                <xsd:element ref="ns2:Developer" minOccurs="0"/>
                <xsd:element ref="ns2:ReportParameter" minOccurs="0"/>
                <xsd:element ref="ns2:DueDate" minOccurs="0"/>
                <xsd:element ref="ns2:URL_x002d_Staging" minOccurs="0"/>
                <xsd:element ref="ns2:pw8o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d07fa-22fd-453e-b263-6952ffaec8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ign-off status" ma:internalName="_x0024_Resources_x003a_core_x002c_Signoff_Status_x003b_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SKBReportName" ma:index="18" nillable="true" ma:displayName="SKB Report Name" ma:description="Lokasi di SKB" ma:format="Dropdown" ma:internalName="SKBReportName">
      <xsd:simpleType>
        <xsd:restriction base="dms:Text">
          <xsd:maxLength value="255"/>
        </xsd:restriction>
      </xsd:simpleType>
    </xsd:element>
    <xsd:element name="Developer" ma:index="19" nillable="true" ma:displayName="Developer" ma:format="Dropdown" ma:internalName="Developer">
      <xsd:simpleType>
        <xsd:restriction base="dms:Choice">
          <xsd:enumeration value="Fadhzillah"/>
          <xsd:enumeration value="Yuhanis"/>
          <xsd:enumeration value="Fozuyanis"/>
        </xsd:restriction>
      </xsd:simpleType>
    </xsd:element>
    <xsd:element name="ReportParameter" ma:index="20" nillable="true" ma:displayName="Report Parameter" ma:format="Dropdown" ma:internalName="ReportParameter">
      <xsd:simpleType>
        <xsd:restriction base="dms:Text">
          <xsd:maxLength value="255"/>
        </xsd:restriction>
      </xsd:simpleType>
    </xsd:element>
    <xsd:element name="DueDate" ma:index="21" nillable="true" ma:displayName="Due Date" ma:format="DateOnly" ma:internalName="DueDate">
      <xsd:simpleType>
        <xsd:restriction base="dms:DateTime"/>
      </xsd:simpleType>
    </xsd:element>
    <xsd:element name="URL_x002d_Staging" ma:index="22" nillable="true" ma:displayName="URL - Staging" ma:description="URL di staging" ma:format="Dropdown" ma:internalName="URL_x002d_Staging">
      <xsd:simpleType>
        <xsd:restriction base="dms:Text">
          <xsd:maxLength value="255"/>
        </xsd:restriction>
      </xsd:simpleType>
    </xsd:element>
    <xsd:element name="pw8o" ma:index="23" nillable="true" ma:displayName="Text" ma:internalName="pw8o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24b3f84-06ca-4692-9396-6d5e3694ab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3c6e-856a-48b8-a96d-791d6c3379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604b5-3895-45e1-8256-bb13c6f2ccbb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bc5cd3b3-5017-4d69-8dba-40a4db4f019b}" ma:internalName="TaxCatchAll" ma:showField="CatchAllData" ma:web="3f5604b5-3895-45e1-8256-bb13c6f2cc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w8o xmlns="881d07fa-22fd-453e-b263-6952ffaec80f" xsi:nil="true"/>
    <TaxCatchAll xmlns="3f5604b5-3895-45e1-8256-bb13c6f2ccbb" xsi:nil="true"/>
    <SKBReportName xmlns="881d07fa-22fd-453e-b263-6952ffaec80f" xsi:nil="true"/>
    <Developer xmlns="881d07fa-22fd-453e-b263-6952ffaec80f" xsi:nil="true"/>
    <DueDate xmlns="881d07fa-22fd-453e-b263-6952ffaec80f" xsi:nil="true"/>
    <_Flow_SignoffStatus xmlns="881d07fa-22fd-453e-b263-6952ffaec80f" xsi:nil="true"/>
    <ReportParameter xmlns="881d07fa-22fd-453e-b263-6952ffaec80f" xsi:nil="true"/>
    <URL_x002d_Staging xmlns="881d07fa-22fd-453e-b263-6952ffaec80f" xsi:nil="true"/>
    <lcf76f155ced4ddcb4097134ff3c332f xmlns="881d07fa-22fd-453e-b263-6952ffaec80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79710F-FEA5-400C-BA87-76126C226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1d07fa-22fd-453e-b263-6952ffaec80f"/>
    <ds:schemaRef ds:uri="d3e13c6e-856a-48b8-a96d-791d6c337992"/>
    <ds:schemaRef ds:uri="3f5604b5-3895-45e1-8256-bb13c6f2cc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16041E-2167-4A05-AEAE-FB1123795056}">
  <ds:schemaRefs>
    <ds:schemaRef ds:uri="http://schemas.microsoft.com/office/2006/metadata/properties"/>
    <ds:schemaRef ds:uri="http://schemas.microsoft.com/office/infopath/2007/PartnerControls"/>
    <ds:schemaRef ds:uri="881d07fa-22fd-453e-b263-6952ffaec80f"/>
    <ds:schemaRef ds:uri="3f5604b5-3895-45e1-8256-bb13c6f2ccbb"/>
  </ds:schemaRefs>
</ds:datastoreItem>
</file>

<file path=customXml/itemProps3.xml><?xml version="1.0" encoding="utf-8"?>
<ds:datastoreItem xmlns:ds="http://schemas.openxmlformats.org/officeDocument/2006/customXml" ds:itemID="{5CE49AC5-5DC1-451A-85B9-D0FB1EA948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4A98D3-9AFB-402B-BADB-BFF21DBB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17</Pages>
  <Words>2462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TRANSFER OF TECHNOLOGY</vt:lpstr>
    </vt:vector>
  </TitlesOfParts>
  <Manager/>
  <Company/>
  <LinksUpToDate>false</LinksUpToDate>
  <CharactersWithSpaces>16467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TRANSFER OF TECHNOLOGY</dc:title>
  <dc:subject/>
  <dc:creator>python-docx</dc:creator>
  <cp:keywords/>
  <dc:description>generated by python-docx</dc:description>
  <cp:lastModifiedBy>Hazizi</cp:lastModifiedBy>
  <cp:revision>5</cp:revision>
  <dcterms:created xsi:type="dcterms:W3CDTF">2025-05-20T17:44:00Z</dcterms:created>
  <dcterms:modified xsi:type="dcterms:W3CDTF">2025-05-22T11:27:00Z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0x0101004C73605CFC31594A8D844E53D5DEC64C</vt:lpwstr>
  </property>
</Properties>
</file>