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ECC39" w14:textId="77777777" w:rsidR="00567B78" w:rsidRDefault="00567B78" w:rsidP="00026A4B">
      <w:pPr>
        <w:pStyle w:val="NoSpacing"/>
        <w:spacing w:before="1540" w:after="240"/>
        <w:jc w:val="center"/>
        <w:rPr>
          <w:rFonts w:cstheme="minorHAnsi"/>
          <w:color w:val="5B9BD5"/>
        </w:rPr>
      </w:pPr>
      <w:bookmarkStart w:id="0" w:name="_Hlk198671323"/>
    </w:p>
    <w:p w14:paraId="7B8D6E30" w14:textId="77777777" w:rsidR="00026A4B" w:rsidRPr="00D834B3" w:rsidRDefault="00026A4B" w:rsidP="00026A4B">
      <w:pPr>
        <w:pStyle w:val="NoSpacing"/>
        <w:spacing w:before="1540" w:after="240"/>
        <w:jc w:val="center"/>
        <w:rPr>
          <w:rFonts w:cstheme="minorHAnsi"/>
          <w:color w:val="5B9BD5"/>
        </w:rPr>
      </w:pPr>
      <w:r w:rsidRPr="00D834B3">
        <w:rPr>
          <w:rFonts w:cstheme="minorHAnsi"/>
          <w:noProof/>
          <w:color w:val="5B9BD5"/>
          <w:lang w:val="en-MY" w:eastAsia="en-MY"/>
        </w:rPr>
        <w:drawing>
          <wp:inline distT="0" distB="0" distL="0" distR="0" wp14:anchorId="21B2AF81" wp14:editId="5F039B6A">
            <wp:extent cx="1419225" cy="752475"/>
            <wp:effectExtent l="0" t="0" r="13335" b="9525"/>
            <wp:docPr id="454" name="Picture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" name="Picture 143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34B3">
        <w:rPr>
          <w:rFonts w:cstheme="minorHAnsi"/>
          <w:color w:val="5B9BD5"/>
        </w:rPr>
        <w:t xml:space="preserve"> </w:t>
      </w:r>
    </w:p>
    <w:p w14:paraId="7BC92337" w14:textId="77777777" w:rsidR="00026A4B" w:rsidRPr="00D834B3" w:rsidRDefault="00923142" w:rsidP="00026A4B">
      <w:pPr>
        <w:pStyle w:val="NoSpacing"/>
        <w:pBdr>
          <w:top w:val="single" w:sz="6" w:space="6" w:color="4F81BD" w:themeColor="accent1"/>
          <w:bottom w:val="single" w:sz="6" w:space="6" w:color="4F81BD" w:themeColor="accent1"/>
        </w:pBdr>
        <w:spacing w:after="240"/>
        <w:jc w:val="center"/>
        <w:rPr>
          <w:rFonts w:cstheme="minorHAnsi"/>
          <w:lang w:val="en-MY" w:eastAsia="en-MY"/>
        </w:rPr>
      </w:pPr>
      <w:sdt>
        <w:sdtPr>
          <w:rPr>
            <w:rFonts w:eastAsiaTheme="majorEastAsia" w:cstheme="minorHAnsi"/>
            <w:caps/>
            <w:color w:val="4F81BD" w:themeColor="accent1"/>
            <w:sz w:val="56"/>
            <w:szCs w:val="72"/>
          </w:rPr>
          <w:alias w:val="Title"/>
          <w:id w:val="1735040861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26A4B" w:rsidRPr="001752BB">
            <w:rPr>
              <w:rFonts w:eastAsiaTheme="majorEastAsia" w:cstheme="minorHAnsi"/>
              <w:caps/>
              <w:color w:val="4F81BD" w:themeColor="accent1"/>
              <w:sz w:val="56"/>
              <w:szCs w:val="72"/>
            </w:rPr>
            <w:t>TRANSFER OF TECHNOLOGY</w:t>
          </w:r>
        </w:sdtContent>
      </w:sdt>
      <w:r w:rsidR="00026A4B" w:rsidRPr="00D834B3">
        <w:rPr>
          <w:rFonts w:cstheme="minorHAnsi"/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6E0A26" wp14:editId="20882913">
                <wp:simplePos x="0" y="0"/>
                <wp:positionH relativeFrom="page">
                  <wp:posOffset>914400</wp:posOffset>
                </wp:positionH>
                <wp:positionV relativeFrom="page">
                  <wp:posOffset>8549640</wp:posOffset>
                </wp:positionV>
                <wp:extent cx="5943600" cy="412750"/>
                <wp:effectExtent l="0" t="0" r="0" b="0"/>
                <wp:wrapNone/>
                <wp:docPr id="453" name="Text Box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412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D5C321A" w14:textId="77777777" w:rsidR="00026A4B" w:rsidRDefault="00026A4B" w:rsidP="00026A4B">
                            <w:pPr>
                              <w:pStyle w:val="NoSpacing"/>
                              <w:jc w:val="center"/>
                              <w:rPr>
                                <w:color w:val="5B9BD5"/>
                              </w:rPr>
                            </w:pPr>
                            <w:r>
                              <w:rPr>
                                <w:caps/>
                                <w:color w:val="5B9BD5"/>
                              </w:rPr>
                              <w:t>cybersolution technologies SDN BHD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6E0A26" id="_x0000_t202" coordsize="21600,21600" o:spt="202" path="m,l,21600r21600,l21600,xe">
                <v:stroke joinstyle="miter"/>
                <v:path gradientshapeok="t" o:connecttype="rect"/>
              </v:shapetype>
              <v:shape id="Text Box 453" o:spid="_x0000_s1026" type="#_x0000_t202" style="position:absolute;left:0;text-align:left;margin-left:1in;margin-top:673.2pt;width:468pt;height:32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" filled="f" stroked="f" strokeweight=".5pt">
                <v:textbox style="mso-fit-shape-to-text:t" inset="0,0,0,0">
                  <w:txbxContent>
                    <w:p w14:paraId="1D5C321A" w14:textId="77777777" w:rsidR="00026A4B" w:rsidRDefault="00026A4B" w:rsidP="00026A4B">
                      <w:pPr>
                        <w:pStyle w:val="NoSpacing"/>
                        <w:jc w:val="center"/>
                        <w:rPr>
                          <w:color w:val="5B9BD5"/>
                        </w:rPr>
                      </w:pPr>
                      <w:r>
                        <w:rPr>
                          <w:caps/>
                          <w:color w:val="5B9BD5"/>
                        </w:rPr>
                        <w:t>cybersolution technologies SDN BHD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E58F7E1" w14:textId="4E354E8C" w:rsidR="00026A4B" w:rsidRDefault="00EE1DC0" w:rsidP="00026A4B">
      <w:pPr>
        <w:pStyle w:val="Heading2"/>
        <w:jc w:val="center"/>
        <w:rPr>
          <w:rFonts w:cstheme="majorHAnsi"/>
          <w:b/>
        </w:rPr>
      </w:pPr>
      <w:r>
        <w:rPr>
          <w:rFonts w:cstheme="majorHAnsi"/>
          <w:b/>
        </w:rPr>
        <w:t>DOCKER</w:t>
      </w:r>
      <w:r w:rsidR="00026A4B" w:rsidRPr="00567B78">
        <w:rPr>
          <w:rFonts w:cstheme="majorHAnsi"/>
        </w:rPr>
        <w:t xml:space="preserve"> </w:t>
      </w:r>
    </w:p>
    <w:p w14:paraId="662A592A" w14:textId="77777777" w:rsidR="00026A4B" w:rsidRPr="00D834B3" w:rsidRDefault="00026A4B" w:rsidP="00026A4B">
      <w:pPr>
        <w:rPr>
          <w:rFonts w:cstheme="minorHAnsi"/>
        </w:rPr>
      </w:pPr>
    </w:p>
    <w:p w14:paraId="01AB85CA" w14:textId="77777777" w:rsidR="00026A4B" w:rsidRDefault="00026A4B" w:rsidP="00567B78">
      <w:pPr>
        <w:rPr>
          <w:rFonts w:cstheme="minorHAnsi"/>
        </w:rPr>
      </w:pPr>
      <w:r w:rsidRPr="00D834B3">
        <w:rPr>
          <w:rFonts w:cstheme="minorHAnsi"/>
        </w:rPr>
        <w:tab/>
      </w:r>
    </w:p>
    <w:p w14:paraId="2C384E95" w14:textId="77777777" w:rsidR="00567B78" w:rsidRDefault="00567B78" w:rsidP="00567B78">
      <w:pPr>
        <w:rPr>
          <w:rFonts w:cstheme="minorHAnsi"/>
        </w:rPr>
      </w:pPr>
    </w:p>
    <w:p w14:paraId="072B6674" w14:textId="77777777" w:rsidR="00567B78" w:rsidRDefault="00567B78" w:rsidP="00567B78">
      <w:pPr>
        <w:rPr>
          <w:rFonts w:cstheme="minorHAnsi"/>
        </w:rPr>
      </w:pPr>
    </w:p>
    <w:p w14:paraId="27061CBA" w14:textId="77777777" w:rsidR="00567B78" w:rsidRDefault="00567B78" w:rsidP="00567B78">
      <w:pPr>
        <w:rPr>
          <w:rFonts w:cstheme="minorHAnsi"/>
        </w:rPr>
      </w:pPr>
    </w:p>
    <w:p w14:paraId="3088C1F8" w14:textId="77777777" w:rsidR="00567B78" w:rsidRDefault="00567B78" w:rsidP="00567B78">
      <w:pPr>
        <w:rPr>
          <w:rFonts w:cstheme="minorHAnsi"/>
        </w:rPr>
      </w:pPr>
    </w:p>
    <w:p w14:paraId="09861BFE" w14:textId="77777777" w:rsidR="00567B78" w:rsidRDefault="00567B78" w:rsidP="00567B78">
      <w:pPr>
        <w:rPr>
          <w:rFonts w:cstheme="minorHAnsi"/>
        </w:rPr>
      </w:pPr>
    </w:p>
    <w:p w14:paraId="78EC8B07" w14:textId="77777777" w:rsidR="00567B78" w:rsidRDefault="00567B78" w:rsidP="00567B78">
      <w:pPr>
        <w:rPr>
          <w:rFonts w:cstheme="minorHAnsi"/>
        </w:rPr>
      </w:pPr>
    </w:p>
    <w:p w14:paraId="259E8EBF" w14:textId="77777777" w:rsidR="00567B78" w:rsidRDefault="00567B78" w:rsidP="00567B78"/>
    <w:p w14:paraId="4ED6EAF6" w14:textId="77777777" w:rsidR="00026A4B" w:rsidRDefault="00026A4B" w:rsidP="00026A4B"/>
    <w:p w14:paraId="2600B456" w14:textId="77777777" w:rsidR="00026A4B" w:rsidRDefault="00026A4B" w:rsidP="00026A4B"/>
    <w:p w14:paraId="04132056" w14:textId="77777777" w:rsidR="00026A4B" w:rsidRDefault="00026A4B" w:rsidP="00026A4B"/>
    <w:bookmarkEnd w:id="0"/>
    <w:p w14:paraId="6CCC3597" w14:textId="52E8F16E" w:rsidR="00026A4B" w:rsidRDefault="00026A4B" w:rsidP="00026A4B"/>
    <w:p w14:paraId="4D82EECA" w14:textId="330F8F74" w:rsidR="00B60C05" w:rsidRDefault="00B60C05" w:rsidP="00026A4B"/>
    <w:p w14:paraId="76FF2755" w14:textId="3594F20C" w:rsidR="00B60C05" w:rsidRDefault="00B60C05" w:rsidP="00026A4B"/>
    <w:p w14:paraId="2E168E1A" w14:textId="325649D2" w:rsidR="00B60C05" w:rsidRDefault="00B60C05" w:rsidP="00026A4B"/>
    <w:p w14:paraId="335AD6FB" w14:textId="3EF61EEB" w:rsidR="00B60C05" w:rsidRDefault="00B60C05" w:rsidP="00026A4B"/>
    <w:p w14:paraId="030CFF02" w14:textId="249F96D7" w:rsidR="00B60C05" w:rsidRDefault="00B60C05" w:rsidP="00026A4B"/>
    <w:p w14:paraId="196A88E8" w14:textId="2712EBBF" w:rsidR="00B60C05" w:rsidRDefault="00B60C05" w:rsidP="00026A4B"/>
    <w:p w14:paraId="1BEAD275" w14:textId="77777777" w:rsidR="00B60C05" w:rsidRPr="00026A4B" w:rsidRDefault="00B60C05" w:rsidP="00026A4B"/>
    <w:p w14:paraId="37B877CB" w14:textId="77777777" w:rsidR="00250315" w:rsidRDefault="00250315" w:rsidP="00EE1DC0">
      <w:pPr>
        <w:pStyle w:val="Title"/>
        <w:rPr>
          <w:sz w:val="56"/>
          <w:szCs w:val="56"/>
        </w:rPr>
      </w:pPr>
    </w:p>
    <w:p w14:paraId="315FABB4" w14:textId="35B339AD" w:rsidR="00EE1DC0" w:rsidRPr="004E03E4" w:rsidRDefault="00EE1DC0" w:rsidP="00EE1DC0">
      <w:pPr>
        <w:pStyle w:val="Title"/>
        <w:rPr>
          <w:rFonts w:asciiTheme="minorHAnsi" w:hAnsiTheme="minorHAnsi"/>
          <w:sz w:val="56"/>
          <w:szCs w:val="56"/>
        </w:rPr>
      </w:pPr>
      <w:r w:rsidRPr="004E03E4">
        <w:rPr>
          <w:rFonts w:asciiTheme="minorHAnsi" w:hAnsiTheme="minorHAnsi"/>
          <w:sz w:val="56"/>
          <w:szCs w:val="56"/>
        </w:rPr>
        <w:lastRenderedPageBreak/>
        <w:t>PENGENALAN KEPADA DOCKER</w:t>
      </w:r>
    </w:p>
    <w:p w14:paraId="7596177E" w14:textId="7891A0B5" w:rsidR="00EE1DC0" w:rsidRPr="00B60C05" w:rsidRDefault="00EE1DC0" w:rsidP="00EE1DC0">
      <w:pPr>
        <w:pStyle w:val="Heading1"/>
        <w:rPr>
          <w:rFonts w:asciiTheme="minorHAnsi" w:hAnsiTheme="minorHAnsi"/>
          <w:sz w:val="28"/>
          <w:szCs w:val="28"/>
        </w:rPr>
      </w:pPr>
      <w:r w:rsidRPr="00B60C05">
        <w:rPr>
          <w:rFonts w:asciiTheme="minorHAnsi" w:hAnsiTheme="minorHAnsi"/>
          <w:sz w:val="28"/>
          <w:szCs w:val="28"/>
        </w:rPr>
        <w:t xml:space="preserve">1. </w:t>
      </w:r>
      <w:proofErr w:type="spellStart"/>
      <w:r w:rsidRPr="00B60C05">
        <w:rPr>
          <w:rFonts w:asciiTheme="minorHAnsi" w:hAnsiTheme="minorHAnsi"/>
          <w:sz w:val="28"/>
          <w:szCs w:val="28"/>
        </w:rPr>
        <w:t>Apakah</w:t>
      </w:r>
      <w:proofErr w:type="spellEnd"/>
      <w:r w:rsidRPr="00B60C05">
        <w:rPr>
          <w:rFonts w:asciiTheme="minorHAnsi" w:hAnsiTheme="minorHAnsi"/>
          <w:sz w:val="28"/>
          <w:szCs w:val="28"/>
        </w:rPr>
        <w:t xml:space="preserve"> Itu Docker?</w:t>
      </w:r>
    </w:p>
    <w:p w14:paraId="05CF420F" w14:textId="77777777" w:rsidR="008D0831" w:rsidRPr="008D0831" w:rsidRDefault="008D0831" w:rsidP="008D0831"/>
    <w:p w14:paraId="64B25B75" w14:textId="77777777" w:rsidR="00EE1DC0" w:rsidRPr="00B60C05" w:rsidRDefault="00EE1DC0" w:rsidP="008D0831">
      <w:pPr>
        <w:jc w:val="both"/>
        <w:rPr>
          <w:rFonts w:asciiTheme="minorHAnsi" w:hAnsiTheme="minorHAnsi"/>
        </w:rPr>
      </w:pPr>
      <w:r w:rsidRPr="00B60C05">
        <w:rPr>
          <w:rFonts w:asciiTheme="minorHAnsi" w:hAnsiTheme="minorHAnsi"/>
        </w:rPr>
        <w:t xml:space="preserve">Docker </w:t>
      </w:r>
      <w:proofErr w:type="spellStart"/>
      <w:r w:rsidRPr="00B60C05">
        <w:rPr>
          <w:rFonts w:asciiTheme="minorHAnsi" w:hAnsiTheme="minorHAnsi"/>
        </w:rPr>
        <w:t>ialah</w:t>
      </w:r>
      <w:proofErr w:type="spellEnd"/>
      <w:r w:rsidRPr="00B60C05">
        <w:rPr>
          <w:rFonts w:asciiTheme="minorHAnsi" w:hAnsiTheme="minorHAnsi"/>
        </w:rPr>
        <w:t xml:space="preserve"> platform </w:t>
      </w:r>
      <w:proofErr w:type="spellStart"/>
      <w:r w:rsidRPr="00B60C05">
        <w:rPr>
          <w:rFonts w:asciiTheme="minorHAnsi" w:hAnsiTheme="minorHAnsi"/>
        </w:rPr>
        <w:t>sumber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terbuka</w:t>
      </w:r>
      <w:proofErr w:type="spellEnd"/>
      <w:r w:rsidRPr="00B60C05">
        <w:rPr>
          <w:rFonts w:asciiTheme="minorHAnsi" w:hAnsiTheme="minorHAnsi"/>
        </w:rPr>
        <w:t xml:space="preserve"> yang </w:t>
      </w:r>
      <w:proofErr w:type="spellStart"/>
      <w:r w:rsidRPr="00B60C05">
        <w:rPr>
          <w:rFonts w:asciiTheme="minorHAnsi" w:hAnsiTheme="minorHAnsi"/>
        </w:rPr>
        <w:t>digunakan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untuk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membangunkan</w:t>
      </w:r>
      <w:proofErr w:type="spellEnd"/>
      <w:r w:rsidRPr="00B60C05">
        <w:rPr>
          <w:rFonts w:asciiTheme="minorHAnsi" w:hAnsiTheme="minorHAnsi"/>
        </w:rPr>
        <w:t xml:space="preserve">, </w:t>
      </w:r>
      <w:proofErr w:type="spellStart"/>
      <w:r w:rsidRPr="00B60C05">
        <w:rPr>
          <w:rFonts w:asciiTheme="minorHAnsi" w:hAnsiTheme="minorHAnsi"/>
        </w:rPr>
        <w:t>menghantar</w:t>
      </w:r>
      <w:proofErr w:type="spellEnd"/>
      <w:r w:rsidRPr="00B60C05">
        <w:rPr>
          <w:rFonts w:asciiTheme="minorHAnsi" w:hAnsiTheme="minorHAnsi"/>
        </w:rPr>
        <w:t xml:space="preserve">, dan </w:t>
      </w:r>
      <w:proofErr w:type="spellStart"/>
      <w:r w:rsidRPr="00B60C05">
        <w:rPr>
          <w:rFonts w:asciiTheme="minorHAnsi" w:hAnsiTheme="minorHAnsi"/>
        </w:rPr>
        <w:t>menjalankan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aplikasi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dalam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persekitaran</w:t>
      </w:r>
      <w:proofErr w:type="spellEnd"/>
      <w:r w:rsidRPr="00B60C05">
        <w:rPr>
          <w:rFonts w:asciiTheme="minorHAnsi" w:hAnsiTheme="minorHAnsi"/>
        </w:rPr>
        <w:t xml:space="preserve"> yang </w:t>
      </w:r>
      <w:proofErr w:type="spellStart"/>
      <w:r w:rsidRPr="00B60C05">
        <w:rPr>
          <w:rFonts w:asciiTheme="minorHAnsi" w:hAnsiTheme="minorHAnsi"/>
        </w:rPr>
        <w:t>dikenali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sebagai</w:t>
      </w:r>
      <w:proofErr w:type="spellEnd"/>
      <w:r w:rsidRPr="00B60C05">
        <w:rPr>
          <w:rFonts w:asciiTheme="minorHAnsi" w:hAnsiTheme="minorHAnsi"/>
        </w:rPr>
        <w:t xml:space="preserve"> container. </w:t>
      </w:r>
      <w:proofErr w:type="spellStart"/>
      <w:r w:rsidRPr="00B60C05">
        <w:rPr>
          <w:rFonts w:asciiTheme="minorHAnsi" w:hAnsiTheme="minorHAnsi"/>
        </w:rPr>
        <w:t>Ia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membolehkan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pembangun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untuk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membungkus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aplikasi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bersama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semua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kebergantungannya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supaya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ia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boleh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berjalan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secara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konsisten</w:t>
      </w:r>
      <w:proofErr w:type="spellEnd"/>
      <w:r w:rsidRPr="00B60C05">
        <w:rPr>
          <w:rFonts w:asciiTheme="minorHAnsi" w:hAnsiTheme="minorHAnsi"/>
        </w:rPr>
        <w:t xml:space="preserve"> di mana-mana </w:t>
      </w:r>
      <w:proofErr w:type="spellStart"/>
      <w:r w:rsidRPr="00B60C05">
        <w:rPr>
          <w:rFonts w:asciiTheme="minorHAnsi" w:hAnsiTheme="minorHAnsi"/>
        </w:rPr>
        <w:t>sahaja</w:t>
      </w:r>
      <w:proofErr w:type="spellEnd"/>
      <w:r w:rsidRPr="00B60C05">
        <w:rPr>
          <w:rFonts w:asciiTheme="minorHAnsi" w:hAnsiTheme="minorHAnsi"/>
        </w:rPr>
        <w:t xml:space="preserve"> – </w:t>
      </w:r>
      <w:proofErr w:type="spellStart"/>
      <w:r w:rsidRPr="00B60C05">
        <w:rPr>
          <w:rFonts w:asciiTheme="minorHAnsi" w:hAnsiTheme="minorHAnsi"/>
        </w:rPr>
        <w:t>dari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komputer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pembangunan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ke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pelayan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pengeluaran</w:t>
      </w:r>
      <w:proofErr w:type="spellEnd"/>
      <w:r w:rsidRPr="00B60C05">
        <w:rPr>
          <w:rFonts w:asciiTheme="minorHAnsi" w:hAnsiTheme="minorHAnsi"/>
        </w:rPr>
        <w:t>.</w:t>
      </w:r>
    </w:p>
    <w:p w14:paraId="1DBFEF2D" w14:textId="34432D81" w:rsidR="00EE1DC0" w:rsidRPr="00B60C05" w:rsidRDefault="00EE1DC0" w:rsidP="00A452CB">
      <w:pPr>
        <w:pStyle w:val="Heading1"/>
        <w:rPr>
          <w:rFonts w:asciiTheme="minorHAnsi" w:hAnsiTheme="minorHAnsi"/>
          <w:sz w:val="28"/>
          <w:szCs w:val="28"/>
        </w:rPr>
      </w:pPr>
      <w:r w:rsidRPr="00B60C05">
        <w:rPr>
          <w:rFonts w:asciiTheme="minorHAnsi" w:hAnsiTheme="minorHAnsi"/>
          <w:sz w:val="28"/>
          <w:szCs w:val="28"/>
        </w:rPr>
        <w:t xml:space="preserve">2. </w:t>
      </w:r>
      <w:proofErr w:type="spellStart"/>
      <w:r w:rsidRPr="00B60C05">
        <w:rPr>
          <w:rFonts w:asciiTheme="minorHAnsi" w:hAnsiTheme="minorHAnsi"/>
          <w:sz w:val="28"/>
          <w:szCs w:val="28"/>
        </w:rPr>
        <w:t>Konsep</w:t>
      </w:r>
      <w:proofErr w:type="spellEnd"/>
      <w:r w:rsidRPr="00B60C05">
        <w:rPr>
          <w:rFonts w:asciiTheme="minorHAnsi" w:hAnsiTheme="minorHAnsi"/>
          <w:sz w:val="28"/>
          <w:szCs w:val="28"/>
        </w:rPr>
        <w:t xml:space="preserve"> Asas Docker</w:t>
      </w:r>
    </w:p>
    <w:p w14:paraId="10357E7D" w14:textId="6F4245F8" w:rsidR="00A452CB" w:rsidRDefault="00A452CB" w:rsidP="00A452CB"/>
    <w:tbl>
      <w:tblPr>
        <w:tblW w:w="55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0"/>
        <w:gridCol w:w="8289"/>
      </w:tblGrid>
      <w:tr w:rsidR="000C76B5" w:rsidRPr="00526879" w14:paraId="6C2D12F3" w14:textId="77777777" w:rsidTr="000C76B5">
        <w:trPr>
          <w:trHeight w:val="153"/>
        </w:trPr>
        <w:tc>
          <w:tcPr>
            <w:tcW w:w="642" w:type="pct"/>
            <w:shd w:val="clear" w:color="auto" w:fill="auto"/>
            <w:vAlign w:val="center"/>
            <w:hideMark/>
          </w:tcPr>
          <w:p w14:paraId="18963B26" w14:textId="77777777" w:rsidR="00526879" w:rsidRPr="00526879" w:rsidRDefault="00526879" w:rsidP="00526879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526879">
              <w:rPr>
                <w:rFonts w:asciiTheme="minorHAnsi" w:hAnsiTheme="minorHAnsi" w:cs="Calibri"/>
                <w:b/>
                <w:bCs/>
                <w:color w:val="000000"/>
              </w:rPr>
              <w:t>Istilah</w:t>
            </w:r>
          </w:p>
        </w:tc>
        <w:tc>
          <w:tcPr>
            <w:tcW w:w="4358" w:type="pct"/>
            <w:shd w:val="clear" w:color="auto" w:fill="auto"/>
            <w:vAlign w:val="center"/>
            <w:hideMark/>
          </w:tcPr>
          <w:p w14:paraId="5667EE48" w14:textId="0B7331BC" w:rsidR="00526879" w:rsidRPr="00526879" w:rsidRDefault="00526879" w:rsidP="00526879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526879">
              <w:rPr>
                <w:rFonts w:asciiTheme="minorHAnsi" w:hAnsiTheme="minorHAnsi" w:cs="Calibri"/>
                <w:b/>
                <w:bCs/>
                <w:color w:val="000000"/>
              </w:rPr>
              <w:t>Maksud</w:t>
            </w:r>
          </w:p>
        </w:tc>
      </w:tr>
      <w:tr w:rsidR="000C76B5" w:rsidRPr="00526879" w14:paraId="5A858285" w14:textId="77777777" w:rsidTr="000C76B5">
        <w:trPr>
          <w:trHeight w:val="891"/>
        </w:trPr>
        <w:tc>
          <w:tcPr>
            <w:tcW w:w="642" w:type="pct"/>
            <w:shd w:val="clear" w:color="auto" w:fill="auto"/>
            <w:vAlign w:val="center"/>
            <w:hideMark/>
          </w:tcPr>
          <w:p w14:paraId="183CE978" w14:textId="77777777" w:rsidR="00526879" w:rsidRPr="00526879" w:rsidRDefault="00526879" w:rsidP="00526879">
            <w:pPr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526879">
              <w:rPr>
                <w:rFonts w:asciiTheme="minorHAnsi" w:hAnsiTheme="minorHAnsi" w:cs="Calibri"/>
                <w:b/>
                <w:bCs/>
                <w:color w:val="000000"/>
              </w:rPr>
              <w:t>Image</w:t>
            </w:r>
          </w:p>
        </w:tc>
        <w:tc>
          <w:tcPr>
            <w:tcW w:w="4358" w:type="pct"/>
            <w:shd w:val="clear" w:color="auto" w:fill="auto"/>
            <w:vAlign w:val="center"/>
            <w:hideMark/>
          </w:tcPr>
          <w:p w14:paraId="73D5575D" w14:textId="77777777" w:rsidR="00526879" w:rsidRPr="00526879" w:rsidRDefault="00526879" w:rsidP="00526879">
            <w:pPr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Imej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ialah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templat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baca-sahaja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(read-only) yang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mengandungi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semua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keperluan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untuk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menjalankan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sesuatu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aplikasi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seperti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kod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,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pustaka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dan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konfigurasi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0C76B5" w:rsidRPr="00526879" w14:paraId="41C30769" w14:textId="77777777" w:rsidTr="000C76B5">
        <w:trPr>
          <w:trHeight w:val="773"/>
        </w:trPr>
        <w:tc>
          <w:tcPr>
            <w:tcW w:w="642" w:type="pct"/>
            <w:shd w:val="clear" w:color="auto" w:fill="auto"/>
            <w:vAlign w:val="center"/>
            <w:hideMark/>
          </w:tcPr>
          <w:p w14:paraId="4EED0C58" w14:textId="77777777" w:rsidR="00526879" w:rsidRPr="00526879" w:rsidRDefault="00526879" w:rsidP="00526879">
            <w:pPr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526879">
              <w:rPr>
                <w:rFonts w:asciiTheme="minorHAnsi" w:hAnsiTheme="minorHAnsi" w:cs="Calibri"/>
                <w:b/>
                <w:bCs/>
                <w:color w:val="000000"/>
              </w:rPr>
              <w:t>Container</w:t>
            </w:r>
          </w:p>
        </w:tc>
        <w:tc>
          <w:tcPr>
            <w:tcW w:w="4358" w:type="pct"/>
            <w:shd w:val="clear" w:color="auto" w:fill="auto"/>
            <w:vAlign w:val="center"/>
            <w:hideMark/>
          </w:tcPr>
          <w:p w14:paraId="76FF789D" w14:textId="77777777" w:rsidR="00526879" w:rsidRPr="00526879" w:rsidRDefault="00526879" w:rsidP="00526879">
            <w:pPr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Kontena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ialah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satu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salinan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aktif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(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instans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)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daripada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imej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yang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sedang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dijalankan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.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Ia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menyediakan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persekitaran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yang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terasing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untuk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aplikasi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0C76B5" w:rsidRPr="00526879" w14:paraId="00264935" w14:textId="77777777" w:rsidTr="000C76B5">
        <w:trPr>
          <w:trHeight w:val="735"/>
        </w:trPr>
        <w:tc>
          <w:tcPr>
            <w:tcW w:w="642" w:type="pct"/>
            <w:shd w:val="clear" w:color="auto" w:fill="auto"/>
            <w:vAlign w:val="center"/>
            <w:hideMark/>
          </w:tcPr>
          <w:p w14:paraId="72002208" w14:textId="77777777" w:rsidR="00526879" w:rsidRPr="00526879" w:rsidRDefault="00526879" w:rsidP="00526879">
            <w:pPr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526879">
              <w:rPr>
                <w:rFonts w:asciiTheme="minorHAnsi" w:hAnsiTheme="minorHAnsi" w:cs="Calibri"/>
                <w:b/>
                <w:bCs/>
                <w:color w:val="000000"/>
              </w:rPr>
              <w:t>Volume</w:t>
            </w:r>
          </w:p>
        </w:tc>
        <w:tc>
          <w:tcPr>
            <w:tcW w:w="4358" w:type="pct"/>
            <w:shd w:val="clear" w:color="auto" w:fill="auto"/>
            <w:vAlign w:val="center"/>
            <w:hideMark/>
          </w:tcPr>
          <w:p w14:paraId="0A267369" w14:textId="77777777" w:rsidR="00526879" w:rsidRPr="00526879" w:rsidRDefault="00526879" w:rsidP="00526879">
            <w:pPr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Volum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ialah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storan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kekal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yang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digunakan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oleh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kontena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untuk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menyimpan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data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walaupun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selepas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kontena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dimatikan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atau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dipadam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0C76B5" w:rsidRPr="00526879" w14:paraId="5C934560" w14:textId="77777777" w:rsidTr="000C76B5">
        <w:trPr>
          <w:trHeight w:val="813"/>
        </w:trPr>
        <w:tc>
          <w:tcPr>
            <w:tcW w:w="642" w:type="pct"/>
            <w:shd w:val="clear" w:color="auto" w:fill="auto"/>
            <w:vAlign w:val="center"/>
            <w:hideMark/>
          </w:tcPr>
          <w:p w14:paraId="57D3235C" w14:textId="77777777" w:rsidR="00526879" w:rsidRPr="00526879" w:rsidRDefault="00526879" w:rsidP="00526879">
            <w:pPr>
              <w:rPr>
                <w:rFonts w:asciiTheme="minorHAnsi" w:hAnsiTheme="minorHAnsi" w:cs="Calibri"/>
                <w:b/>
                <w:bCs/>
                <w:color w:val="000000"/>
              </w:rPr>
            </w:pPr>
            <w:proofErr w:type="spellStart"/>
            <w:r w:rsidRPr="00526879">
              <w:rPr>
                <w:rFonts w:asciiTheme="minorHAnsi" w:hAnsiTheme="minorHAnsi" w:cs="Calibri"/>
                <w:b/>
                <w:bCs/>
                <w:color w:val="000000"/>
              </w:rPr>
              <w:t>Dockerfile</w:t>
            </w:r>
            <w:proofErr w:type="spellEnd"/>
          </w:p>
        </w:tc>
        <w:tc>
          <w:tcPr>
            <w:tcW w:w="4358" w:type="pct"/>
            <w:shd w:val="clear" w:color="auto" w:fill="auto"/>
            <w:vAlign w:val="center"/>
            <w:hideMark/>
          </w:tcPr>
          <w:p w14:paraId="5A006799" w14:textId="77777777" w:rsidR="00526879" w:rsidRPr="00526879" w:rsidRDefault="00526879" w:rsidP="00526879">
            <w:pPr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Dockerfile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ialah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fail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skrip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yang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mengandungi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arahan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untuk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membina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imej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Docker.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Ia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menentukan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langkah-langkah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pemasangan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persekitaran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aplikasi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0C76B5" w:rsidRPr="00526879" w14:paraId="05E0DB03" w14:textId="77777777" w:rsidTr="000C76B5">
        <w:trPr>
          <w:trHeight w:val="696"/>
        </w:trPr>
        <w:tc>
          <w:tcPr>
            <w:tcW w:w="642" w:type="pct"/>
            <w:shd w:val="clear" w:color="auto" w:fill="auto"/>
            <w:vAlign w:val="center"/>
            <w:hideMark/>
          </w:tcPr>
          <w:p w14:paraId="18D96A31" w14:textId="77777777" w:rsidR="00526879" w:rsidRPr="00526879" w:rsidRDefault="00526879" w:rsidP="00526879">
            <w:pPr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526879">
              <w:rPr>
                <w:rFonts w:asciiTheme="minorHAnsi" w:hAnsiTheme="minorHAnsi" w:cs="Calibri"/>
                <w:b/>
                <w:bCs/>
                <w:color w:val="000000"/>
              </w:rPr>
              <w:t>Docker Hub</w:t>
            </w:r>
          </w:p>
        </w:tc>
        <w:tc>
          <w:tcPr>
            <w:tcW w:w="4358" w:type="pct"/>
            <w:shd w:val="clear" w:color="auto" w:fill="auto"/>
            <w:vAlign w:val="center"/>
            <w:hideMark/>
          </w:tcPr>
          <w:p w14:paraId="67CB8602" w14:textId="77777777" w:rsidR="00526879" w:rsidRPr="00526879" w:rsidRDefault="00526879" w:rsidP="00526879">
            <w:pPr>
              <w:rPr>
                <w:rFonts w:asciiTheme="minorHAnsi" w:hAnsiTheme="minorHAnsi" w:cs="Calibri"/>
                <w:color w:val="000000"/>
              </w:rPr>
            </w:pPr>
            <w:r w:rsidRPr="00526879">
              <w:rPr>
                <w:rFonts w:asciiTheme="minorHAnsi" w:hAnsiTheme="minorHAnsi" w:cs="Calibri"/>
                <w:color w:val="000000"/>
              </w:rPr>
              <w:t xml:space="preserve">Docker Hub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ialah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repositori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awan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untuk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memuat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naik,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menyimpan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dan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berkongsi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imej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Docker.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Ia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seperti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"GitHub"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untuk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imej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0C76B5" w:rsidRPr="00526879" w14:paraId="34C89BDF" w14:textId="77777777" w:rsidTr="000C76B5">
        <w:trPr>
          <w:trHeight w:val="840"/>
        </w:trPr>
        <w:tc>
          <w:tcPr>
            <w:tcW w:w="642" w:type="pct"/>
            <w:shd w:val="clear" w:color="auto" w:fill="auto"/>
            <w:vAlign w:val="center"/>
            <w:hideMark/>
          </w:tcPr>
          <w:p w14:paraId="1E3EC53A" w14:textId="77777777" w:rsidR="00526879" w:rsidRPr="00526879" w:rsidRDefault="00526879" w:rsidP="00526879">
            <w:pPr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526879">
              <w:rPr>
                <w:rFonts w:asciiTheme="minorHAnsi" w:hAnsiTheme="minorHAnsi" w:cs="Calibri"/>
                <w:b/>
                <w:bCs/>
                <w:color w:val="000000"/>
              </w:rPr>
              <w:t>Docker Compose</w:t>
            </w:r>
          </w:p>
        </w:tc>
        <w:tc>
          <w:tcPr>
            <w:tcW w:w="4358" w:type="pct"/>
            <w:shd w:val="clear" w:color="auto" w:fill="auto"/>
            <w:vAlign w:val="center"/>
            <w:hideMark/>
          </w:tcPr>
          <w:p w14:paraId="69211251" w14:textId="77777777" w:rsidR="00526879" w:rsidRPr="00526879" w:rsidRDefault="00526879" w:rsidP="00526879">
            <w:pPr>
              <w:rPr>
                <w:rFonts w:asciiTheme="minorHAnsi" w:hAnsiTheme="minorHAnsi" w:cs="Calibri"/>
                <w:color w:val="000000"/>
              </w:rPr>
            </w:pPr>
            <w:r w:rsidRPr="00526879">
              <w:rPr>
                <w:rFonts w:asciiTheme="minorHAnsi" w:hAnsiTheme="minorHAnsi" w:cs="Calibri"/>
                <w:color w:val="000000"/>
              </w:rPr>
              <w:t xml:space="preserve">Docker Compose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ialah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alat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untuk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mentakrif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dan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mengurus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aplikasi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yang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menggunakan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lebih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dari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satu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kontena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,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dengan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fail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konfigurasi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docker-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compose.yml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</w:tbl>
    <w:p w14:paraId="26D4965B" w14:textId="03CDCCA5" w:rsidR="00BA3133" w:rsidRDefault="00BA3133" w:rsidP="00A452CB"/>
    <w:p w14:paraId="0930775D" w14:textId="235FDEB6" w:rsidR="000E0DD0" w:rsidRDefault="000E0DD0" w:rsidP="00A452CB"/>
    <w:p w14:paraId="2FEFC13D" w14:textId="1BD501D3" w:rsidR="000E0DD0" w:rsidRDefault="000E0DD0" w:rsidP="00A452CB"/>
    <w:p w14:paraId="55B3CC20" w14:textId="3AD86756" w:rsidR="000E0DD0" w:rsidRDefault="000E0DD0" w:rsidP="00A452CB"/>
    <w:p w14:paraId="1B0117C0" w14:textId="77777777" w:rsidR="00250315" w:rsidRDefault="00250315" w:rsidP="00A452CB"/>
    <w:p w14:paraId="4B457E78" w14:textId="60D04FA7" w:rsidR="000E0DD0" w:rsidRDefault="000E0DD0" w:rsidP="00A452CB"/>
    <w:p w14:paraId="328C9BC0" w14:textId="573FE5AC" w:rsidR="00B60C05" w:rsidRDefault="00B60C05" w:rsidP="00A452CB"/>
    <w:p w14:paraId="495AD7EB" w14:textId="3D1A2372" w:rsidR="00B60C05" w:rsidRDefault="00B60C05" w:rsidP="00A452CB"/>
    <w:p w14:paraId="2ECE946C" w14:textId="4620BC11" w:rsidR="00B60C05" w:rsidRDefault="00B60C05" w:rsidP="00A452CB"/>
    <w:p w14:paraId="70DBA0EE" w14:textId="77777777" w:rsidR="00B60C05" w:rsidRPr="00A452CB" w:rsidRDefault="00B60C05" w:rsidP="00A452CB"/>
    <w:p w14:paraId="01734310" w14:textId="0B7B6CC3" w:rsidR="00EE1DC0" w:rsidRPr="00B60C05" w:rsidRDefault="00EE1DC0" w:rsidP="00EE1DC0">
      <w:pPr>
        <w:pStyle w:val="Heading1"/>
        <w:rPr>
          <w:rFonts w:asciiTheme="minorHAnsi" w:hAnsiTheme="minorHAnsi"/>
          <w:sz w:val="28"/>
          <w:szCs w:val="28"/>
        </w:rPr>
      </w:pPr>
      <w:r w:rsidRPr="00B60C05">
        <w:rPr>
          <w:rFonts w:asciiTheme="minorHAnsi" w:hAnsiTheme="minorHAnsi"/>
          <w:sz w:val="28"/>
          <w:szCs w:val="28"/>
        </w:rPr>
        <w:lastRenderedPageBreak/>
        <w:t xml:space="preserve">3. </w:t>
      </w:r>
      <w:proofErr w:type="spellStart"/>
      <w:r w:rsidRPr="00B60C05">
        <w:rPr>
          <w:rFonts w:asciiTheme="minorHAnsi" w:hAnsiTheme="minorHAnsi"/>
          <w:sz w:val="28"/>
          <w:szCs w:val="28"/>
        </w:rPr>
        <w:t>Kelebihan</w:t>
      </w:r>
      <w:proofErr w:type="spellEnd"/>
      <w:r w:rsidRPr="00B60C05">
        <w:rPr>
          <w:rFonts w:asciiTheme="minorHAnsi" w:hAnsiTheme="minorHAnsi"/>
          <w:sz w:val="28"/>
          <w:szCs w:val="28"/>
        </w:rPr>
        <w:t xml:space="preserve"> Docker</w:t>
      </w:r>
    </w:p>
    <w:p w14:paraId="190832E2" w14:textId="77777777" w:rsidR="00850C16" w:rsidRPr="00850C16" w:rsidRDefault="00850C16" w:rsidP="00850C16"/>
    <w:tbl>
      <w:tblPr>
        <w:tblW w:w="5000" w:type="pct"/>
        <w:tblLook w:val="04A0" w:firstRow="1" w:lastRow="0" w:firstColumn="1" w:lastColumn="0" w:noHBand="0" w:noVBand="1"/>
      </w:tblPr>
      <w:tblGrid>
        <w:gridCol w:w="1966"/>
        <w:gridCol w:w="3077"/>
        <w:gridCol w:w="3577"/>
      </w:tblGrid>
      <w:tr w:rsidR="00850C16" w:rsidRPr="00850C16" w14:paraId="260EA4F6" w14:textId="77777777" w:rsidTr="00850C16">
        <w:trPr>
          <w:trHeight w:val="330"/>
        </w:trPr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C5C2D" w14:textId="77777777" w:rsidR="00850C16" w:rsidRPr="00850C16" w:rsidRDefault="00850C16" w:rsidP="00850C16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Kelebihan</w:t>
            </w:r>
            <w:proofErr w:type="spellEnd"/>
            <w:r w:rsidRPr="00850C16">
              <w:rPr>
                <w:rFonts w:asciiTheme="minorHAnsi" w:hAnsiTheme="minorHAnsi"/>
                <w:b/>
                <w:bCs/>
                <w:color w:val="000000"/>
              </w:rPr>
              <w:t xml:space="preserve"> Docker</w:t>
            </w:r>
          </w:p>
        </w:tc>
        <w:tc>
          <w:tcPr>
            <w:tcW w:w="19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8D80E" w14:textId="77777777" w:rsidR="00850C16" w:rsidRPr="00850C16" w:rsidRDefault="00850C16" w:rsidP="00850C16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Penjelasan</w:t>
            </w:r>
            <w:proofErr w:type="spellEnd"/>
          </w:p>
        </w:tc>
        <w:tc>
          <w:tcPr>
            <w:tcW w:w="22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56348" w14:textId="77777777" w:rsidR="00850C16" w:rsidRPr="00850C16" w:rsidRDefault="00850C16" w:rsidP="00850C16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Contoh</w:t>
            </w:r>
            <w:proofErr w:type="spellEnd"/>
            <w:r w:rsidRPr="00850C16">
              <w:rPr>
                <w:rFonts w:asciiTheme="minorHAnsi" w:hAnsiTheme="minorHAnsi"/>
                <w:b/>
                <w:bCs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Penggunaan</w:t>
            </w:r>
            <w:proofErr w:type="spellEnd"/>
          </w:p>
        </w:tc>
      </w:tr>
      <w:tr w:rsidR="00850C16" w:rsidRPr="00850C16" w14:paraId="4B8D55F5" w14:textId="77777777" w:rsidTr="00850C16">
        <w:trPr>
          <w:trHeight w:val="645"/>
        </w:trPr>
        <w:tc>
          <w:tcPr>
            <w:tcW w:w="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B491C" w14:textId="77777777" w:rsidR="00850C16" w:rsidRPr="00850C16" w:rsidRDefault="00850C16" w:rsidP="00850C16">
            <w:pPr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Konsistensi</w:t>
            </w:r>
            <w:proofErr w:type="spellEnd"/>
            <w:r w:rsidRPr="00850C16">
              <w:rPr>
                <w:rFonts w:asciiTheme="minorHAnsi" w:hAnsiTheme="minorHAnsi"/>
                <w:b/>
                <w:bCs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Persekitaran</w:t>
            </w:r>
            <w:proofErr w:type="spellEnd"/>
          </w:p>
        </w:tc>
        <w:tc>
          <w:tcPr>
            <w:tcW w:w="19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0858B" w14:textId="77777777" w:rsidR="00850C16" w:rsidRPr="00850C16" w:rsidRDefault="00850C16" w:rsidP="00850C16">
            <w:pPr>
              <w:rPr>
                <w:rFonts w:asciiTheme="minorHAnsi" w:hAnsiTheme="minorHAnsi"/>
                <w:color w:val="000000"/>
              </w:rPr>
            </w:pPr>
            <w:r w:rsidRPr="00850C16">
              <w:rPr>
                <w:rFonts w:asciiTheme="minorHAnsi" w:hAnsiTheme="minorHAnsi"/>
                <w:color w:val="000000"/>
              </w:rPr>
              <w:t xml:space="preserve">Docker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memastikan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aplikasi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berjalan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sama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di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semua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tempat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(laptop, server, cloud) kerana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persekitaran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terasing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>.</w:t>
            </w:r>
          </w:p>
        </w:tc>
        <w:tc>
          <w:tcPr>
            <w:tcW w:w="2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0258C" w14:textId="77777777" w:rsidR="00850C16" w:rsidRPr="00850C16" w:rsidRDefault="00850C16" w:rsidP="00850C16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850C16">
              <w:rPr>
                <w:rFonts w:asciiTheme="minorHAnsi" w:hAnsiTheme="minorHAnsi"/>
                <w:color w:val="000000"/>
              </w:rPr>
              <w:t>Seorang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pembangun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membina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aplikasi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web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menggunakan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Docker, dan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aplikasi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itu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berjalan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sama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di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semua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server.</w:t>
            </w:r>
          </w:p>
        </w:tc>
      </w:tr>
      <w:tr w:rsidR="00850C16" w:rsidRPr="00850C16" w14:paraId="1BEBC9FC" w14:textId="77777777" w:rsidTr="00850C16">
        <w:trPr>
          <w:trHeight w:val="645"/>
        </w:trPr>
        <w:tc>
          <w:tcPr>
            <w:tcW w:w="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779A4" w14:textId="77777777" w:rsidR="00850C16" w:rsidRPr="00850C16" w:rsidRDefault="00850C16" w:rsidP="00850C16">
            <w:pPr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Pengurusan</w:t>
            </w:r>
            <w:proofErr w:type="spellEnd"/>
            <w:r w:rsidRPr="00850C16">
              <w:rPr>
                <w:rFonts w:asciiTheme="minorHAnsi" w:hAnsiTheme="minorHAnsi"/>
                <w:b/>
                <w:bCs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Pergantungan</w:t>
            </w:r>
            <w:proofErr w:type="spellEnd"/>
            <w:r w:rsidRPr="00850C16">
              <w:rPr>
                <w:rFonts w:asciiTheme="minorHAnsi" w:hAnsiTheme="minorHAnsi"/>
                <w:b/>
                <w:bCs/>
                <w:color w:val="000000"/>
              </w:rPr>
              <w:t xml:space="preserve"> (Dependencies)</w:t>
            </w:r>
          </w:p>
        </w:tc>
        <w:tc>
          <w:tcPr>
            <w:tcW w:w="19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22FB0" w14:textId="77777777" w:rsidR="00850C16" w:rsidRPr="00850C16" w:rsidRDefault="00850C16" w:rsidP="00850C16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850C16">
              <w:rPr>
                <w:rFonts w:asciiTheme="minorHAnsi" w:hAnsiTheme="minorHAnsi"/>
                <w:color w:val="000000"/>
              </w:rPr>
              <w:t>Semua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keperluan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aplikasi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(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pustaka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,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versi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perisian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)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dimasukkan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dalam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imej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Docker.</w:t>
            </w:r>
          </w:p>
        </w:tc>
        <w:tc>
          <w:tcPr>
            <w:tcW w:w="2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C6C19" w14:textId="77777777" w:rsidR="00850C16" w:rsidRPr="00850C16" w:rsidRDefault="00850C16" w:rsidP="00850C16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850C16">
              <w:rPr>
                <w:rFonts w:asciiTheme="minorHAnsi" w:hAnsiTheme="minorHAnsi"/>
                <w:color w:val="000000"/>
              </w:rPr>
              <w:t>Aplikasi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Python yang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perlukan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versi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tertentu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numpy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tidak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terganggu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oleh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sistem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utama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>.</w:t>
            </w:r>
          </w:p>
        </w:tc>
      </w:tr>
      <w:tr w:rsidR="00850C16" w:rsidRPr="00850C16" w14:paraId="3A4D43A6" w14:textId="77777777" w:rsidTr="00850C16">
        <w:trPr>
          <w:trHeight w:val="645"/>
        </w:trPr>
        <w:tc>
          <w:tcPr>
            <w:tcW w:w="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0864A" w14:textId="77777777" w:rsidR="00850C16" w:rsidRPr="00850C16" w:rsidRDefault="00850C16" w:rsidP="00850C16">
            <w:pPr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Mudah</w:t>
            </w:r>
            <w:proofErr w:type="spellEnd"/>
            <w:r w:rsidRPr="00850C16">
              <w:rPr>
                <w:rFonts w:asciiTheme="minorHAnsi" w:hAnsiTheme="minorHAnsi"/>
                <w:b/>
                <w:bCs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untuk</w:t>
            </w:r>
            <w:proofErr w:type="spellEnd"/>
            <w:r w:rsidRPr="00850C16">
              <w:rPr>
                <w:rFonts w:asciiTheme="minorHAnsi" w:hAnsiTheme="minorHAnsi"/>
                <w:b/>
                <w:bCs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Ujian</w:t>
            </w:r>
            <w:proofErr w:type="spellEnd"/>
            <w:r w:rsidRPr="00850C16">
              <w:rPr>
                <w:rFonts w:asciiTheme="minorHAnsi" w:hAnsiTheme="minorHAnsi"/>
                <w:b/>
                <w:bCs/>
                <w:color w:val="000000"/>
              </w:rPr>
              <w:t xml:space="preserve"> dan Deploy (CI/CD)</w:t>
            </w:r>
          </w:p>
        </w:tc>
        <w:tc>
          <w:tcPr>
            <w:tcW w:w="19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C9222" w14:textId="77777777" w:rsidR="00850C16" w:rsidRPr="00850C16" w:rsidRDefault="00850C16" w:rsidP="00850C16">
            <w:pPr>
              <w:rPr>
                <w:rFonts w:asciiTheme="minorHAnsi" w:hAnsiTheme="minorHAnsi"/>
                <w:color w:val="000000"/>
              </w:rPr>
            </w:pPr>
            <w:r w:rsidRPr="00850C16">
              <w:rPr>
                <w:rFonts w:asciiTheme="minorHAnsi" w:hAnsiTheme="minorHAnsi"/>
                <w:color w:val="000000"/>
              </w:rPr>
              <w:t xml:space="preserve">Docker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memudahkan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automasi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ujian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dan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penghantaran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(deployment)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melalui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pipeline CI/CD.</w:t>
            </w:r>
          </w:p>
        </w:tc>
        <w:tc>
          <w:tcPr>
            <w:tcW w:w="2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F069B" w14:textId="77777777" w:rsidR="00850C16" w:rsidRPr="00850C16" w:rsidRDefault="00850C16" w:rsidP="00850C16">
            <w:pPr>
              <w:rPr>
                <w:rFonts w:asciiTheme="minorHAnsi" w:hAnsiTheme="minorHAnsi"/>
                <w:color w:val="000000"/>
              </w:rPr>
            </w:pPr>
            <w:r w:rsidRPr="00850C16">
              <w:rPr>
                <w:rFonts w:asciiTheme="minorHAnsi" w:hAnsiTheme="minorHAnsi"/>
                <w:color w:val="000000"/>
              </w:rPr>
              <w:t xml:space="preserve">GitLab CI/CD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digunakan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untuk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uji dan deploy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aplikasi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ke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production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menggunakan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Docker container.</w:t>
            </w:r>
          </w:p>
        </w:tc>
      </w:tr>
      <w:tr w:rsidR="00850C16" w:rsidRPr="00850C16" w14:paraId="3B556D1A" w14:textId="77777777" w:rsidTr="00850C16">
        <w:trPr>
          <w:trHeight w:val="645"/>
        </w:trPr>
        <w:tc>
          <w:tcPr>
            <w:tcW w:w="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8FAE4" w14:textId="77777777" w:rsidR="00850C16" w:rsidRPr="00850C16" w:rsidRDefault="00850C16" w:rsidP="00850C16">
            <w:pPr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Skalabiliti</w:t>
            </w:r>
            <w:proofErr w:type="spellEnd"/>
            <w:r w:rsidRPr="00850C16">
              <w:rPr>
                <w:rFonts w:asciiTheme="minorHAnsi" w:hAnsiTheme="minorHAnsi"/>
                <w:b/>
                <w:bCs/>
                <w:color w:val="000000"/>
              </w:rPr>
              <w:t xml:space="preserve"> dan Microservices</w:t>
            </w:r>
          </w:p>
        </w:tc>
        <w:tc>
          <w:tcPr>
            <w:tcW w:w="19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DD086" w14:textId="77777777" w:rsidR="00850C16" w:rsidRPr="00850C16" w:rsidRDefault="00850C16" w:rsidP="00850C16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850C16">
              <w:rPr>
                <w:rFonts w:asciiTheme="minorHAnsi" w:hAnsiTheme="minorHAnsi"/>
                <w:color w:val="000000"/>
              </w:rPr>
              <w:t>Menyokong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seni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bina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microservices –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setiap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servis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dalam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kontena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berasingan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,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mudah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diurus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dan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diskalakan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>.</w:t>
            </w:r>
          </w:p>
        </w:tc>
        <w:tc>
          <w:tcPr>
            <w:tcW w:w="2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57A65" w14:textId="77777777" w:rsidR="00850C16" w:rsidRPr="00850C16" w:rsidRDefault="00850C16" w:rsidP="00850C16">
            <w:pPr>
              <w:rPr>
                <w:rFonts w:asciiTheme="minorHAnsi" w:hAnsiTheme="minorHAnsi"/>
                <w:color w:val="000000"/>
              </w:rPr>
            </w:pPr>
            <w:r w:rsidRPr="00850C16">
              <w:rPr>
                <w:rFonts w:asciiTheme="minorHAnsi" w:hAnsiTheme="minorHAnsi"/>
                <w:color w:val="000000"/>
              </w:rPr>
              <w:t xml:space="preserve">Satu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sistem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e-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dagang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mempunyai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servis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pembayaran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,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inventori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, dan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pengguna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—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setiap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satu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dalam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kontena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berasingan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>.</w:t>
            </w:r>
          </w:p>
        </w:tc>
      </w:tr>
      <w:tr w:rsidR="00850C16" w:rsidRPr="00850C16" w14:paraId="48E96247" w14:textId="77777777" w:rsidTr="00850C16">
        <w:trPr>
          <w:trHeight w:val="330"/>
        </w:trPr>
        <w:tc>
          <w:tcPr>
            <w:tcW w:w="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75450" w14:textId="77777777" w:rsidR="00850C16" w:rsidRPr="00850C16" w:rsidRDefault="00850C16" w:rsidP="00850C16">
            <w:pPr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Penggunaan</w:t>
            </w:r>
            <w:proofErr w:type="spellEnd"/>
            <w:r w:rsidRPr="00850C16">
              <w:rPr>
                <w:rFonts w:asciiTheme="minorHAnsi" w:hAnsiTheme="minorHAnsi"/>
                <w:b/>
                <w:bCs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Sumber</w:t>
            </w:r>
            <w:proofErr w:type="spellEnd"/>
            <w:r w:rsidRPr="00850C16">
              <w:rPr>
                <w:rFonts w:asciiTheme="minorHAnsi" w:hAnsiTheme="minorHAnsi"/>
                <w:b/>
                <w:bCs/>
                <w:color w:val="000000"/>
              </w:rPr>
              <w:t xml:space="preserve"> Yang </w:t>
            </w: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Efisien</w:t>
            </w:r>
            <w:proofErr w:type="spellEnd"/>
          </w:p>
        </w:tc>
        <w:tc>
          <w:tcPr>
            <w:tcW w:w="19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A610B" w14:textId="77777777" w:rsidR="00850C16" w:rsidRPr="00850C16" w:rsidRDefault="00850C16" w:rsidP="00850C16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850C16">
              <w:rPr>
                <w:rFonts w:asciiTheme="minorHAnsi" w:hAnsiTheme="minorHAnsi"/>
                <w:color w:val="000000"/>
              </w:rPr>
              <w:t>Lebih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ringan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dan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pantas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berbanding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VM (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mesin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maya) kerana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kongsi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kernel OS.</w:t>
            </w:r>
          </w:p>
        </w:tc>
        <w:tc>
          <w:tcPr>
            <w:tcW w:w="2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9D6FB" w14:textId="77777777" w:rsidR="00850C16" w:rsidRPr="00850C16" w:rsidRDefault="00850C16" w:rsidP="00850C16">
            <w:pPr>
              <w:rPr>
                <w:rFonts w:asciiTheme="minorHAnsi" w:hAnsiTheme="minorHAnsi"/>
                <w:color w:val="000000"/>
              </w:rPr>
            </w:pPr>
            <w:r w:rsidRPr="00850C16">
              <w:rPr>
                <w:rFonts w:asciiTheme="minorHAnsi" w:hAnsiTheme="minorHAnsi"/>
                <w:color w:val="000000"/>
              </w:rPr>
              <w:t xml:space="preserve">Server yang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kecil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boleh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jalankan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banyak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aplikasi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serentak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menggunakan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Docker,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tanpa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perlukan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VM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besar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>.</w:t>
            </w:r>
          </w:p>
        </w:tc>
      </w:tr>
      <w:tr w:rsidR="00850C16" w:rsidRPr="00850C16" w14:paraId="559675AC" w14:textId="77777777" w:rsidTr="00850C16">
        <w:trPr>
          <w:trHeight w:val="645"/>
        </w:trPr>
        <w:tc>
          <w:tcPr>
            <w:tcW w:w="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C2AD0" w14:textId="77777777" w:rsidR="00850C16" w:rsidRPr="00850C16" w:rsidRDefault="00850C16" w:rsidP="00850C16">
            <w:pPr>
              <w:rPr>
                <w:rFonts w:asciiTheme="minorHAnsi" w:hAnsiTheme="minorHAnsi"/>
                <w:b/>
                <w:bCs/>
                <w:color w:val="000000"/>
              </w:rPr>
            </w:pPr>
            <w:r w:rsidRPr="00850C16">
              <w:rPr>
                <w:rFonts w:asciiTheme="minorHAnsi" w:hAnsiTheme="minorHAnsi"/>
                <w:b/>
                <w:bCs/>
                <w:color w:val="000000"/>
              </w:rPr>
              <w:t xml:space="preserve">Portable dan </w:t>
            </w: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Mudah</w:t>
            </w:r>
            <w:proofErr w:type="spellEnd"/>
            <w:r w:rsidRPr="00850C16">
              <w:rPr>
                <w:rFonts w:asciiTheme="minorHAnsi" w:hAnsiTheme="minorHAnsi"/>
                <w:b/>
                <w:bCs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Diedarkan</w:t>
            </w:r>
            <w:proofErr w:type="spellEnd"/>
          </w:p>
        </w:tc>
        <w:tc>
          <w:tcPr>
            <w:tcW w:w="19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3526B" w14:textId="77777777" w:rsidR="00850C16" w:rsidRPr="00850C16" w:rsidRDefault="00850C16" w:rsidP="00850C16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850C16">
              <w:rPr>
                <w:rFonts w:asciiTheme="minorHAnsi" w:hAnsiTheme="minorHAnsi"/>
                <w:color w:val="000000"/>
              </w:rPr>
              <w:t>Imej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Docker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boleh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dihantar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ke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sesiapa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atau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mana-mana server/cloud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tanpa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ubah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suai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konfigurasi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>.</w:t>
            </w:r>
          </w:p>
        </w:tc>
        <w:tc>
          <w:tcPr>
            <w:tcW w:w="2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D9915" w14:textId="77777777" w:rsidR="00850C16" w:rsidRPr="00850C16" w:rsidRDefault="00850C16" w:rsidP="00850C16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850C16">
              <w:rPr>
                <w:rFonts w:asciiTheme="minorHAnsi" w:hAnsiTheme="minorHAnsi"/>
                <w:color w:val="000000"/>
              </w:rPr>
              <w:t>Pembangun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hantar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fail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imej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Docker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kepada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rakan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sekerja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, dan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ia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terus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boleh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dijalankan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>.</w:t>
            </w:r>
          </w:p>
        </w:tc>
      </w:tr>
      <w:tr w:rsidR="00850C16" w:rsidRPr="00850C16" w14:paraId="7CC60802" w14:textId="77777777" w:rsidTr="00850C16">
        <w:trPr>
          <w:trHeight w:val="330"/>
        </w:trPr>
        <w:tc>
          <w:tcPr>
            <w:tcW w:w="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D266C" w14:textId="77777777" w:rsidR="00850C16" w:rsidRPr="00850C16" w:rsidRDefault="00850C16" w:rsidP="00850C16">
            <w:pPr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Pemulihan</w:t>
            </w:r>
            <w:proofErr w:type="spellEnd"/>
            <w:r w:rsidRPr="00850C16">
              <w:rPr>
                <w:rFonts w:asciiTheme="minorHAnsi" w:hAnsiTheme="minorHAnsi"/>
                <w:b/>
                <w:bCs/>
                <w:color w:val="000000"/>
              </w:rPr>
              <w:t xml:space="preserve"> &amp; </w:t>
            </w: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Isolasi</w:t>
            </w:r>
            <w:proofErr w:type="spellEnd"/>
            <w:r w:rsidRPr="00850C16">
              <w:rPr>
                <w:rFonts w:asciiTheme="minorHAnsi" w:hAnsiTheme="minorHAnsi"/>
                <w:b/>
                <w:bCs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Aplikasi</w:t>
            </w:r>
            <w:proofErr w:type="spellEnd"/>
          </w:p>
        </w:tc>
        <w:tc>
          <w:tcPr>
            <w:tcW w:w="19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7B608" w14:textId="77777777" w:rsidR="00850C16" w:rsidRPr="00850C16" w:rsidRDefault="00850C16" w:rsidP="00850C16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850C16">
              <w:rPr>
                <w:rFonts w:asciiTheme="minorHAnsi" w:hAnsiTheme="minorHAnsi"/>
                <w:color w:val="000000"/>
              </w:rPr>
              <w:t>Masalah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dalam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satu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kontena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tidak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jejaskan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sistem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utama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atau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kontena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lain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>.</w:t>
            </w:r>
          </w:p>
        </w:tc>
        <w:tc>
          <w:tcPr>
            <w:tcW w:w="2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F1E9B" w14:textId="77777777" w:rsidR="00850C16" w:rsidRPr="00850C16" w:rsidRDefault="00850C16" w:rsidP="00850C16">
            <w:pPr>
              <w:rPr>
                <w:rFonts w:asciiTheme="minorHAnsi" w:hAnsiTheme="minorHAnsi"/>
                <w:color w:val="000000"/>
              </w:rPr>
            </w:pPr>
            <w:r w:rsidRPr="00850C16">
              <w:rPr>
                <w:rFonts w:asciiTheme="minorHAnsi" w:hAnsiTheme="minorHAnsi"/>
                <w:color w:val="000000"/>
              </w:rPr>
              <w:t xml:space="preserve">Jika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servis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MySQL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dalam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satu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kontena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rosak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,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servis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lain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seperti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backend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tetap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berfungsi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>.</w:t>
            </w:r>
          </w:p>
        </w:tc>
      </w:tr>
    </w:tbl>
    <w:p w14:paraId="45972AF9" w14:textId="7B25E820" w:rsidR="00C542A5" w:rsidRDefault="00C542A5" w:rsidP="00C542A5"/>
    <w:p w14:paraId="78471A0B" w14:textId="5ABF131A" w:rsidR="008D0831" w:rsidRDefault="008D0831" w:rsidP="00C542A5"/>
    <w:p w14:paraId="6F4CB711" w14:textId="6D17F338" w:rsidR="008D0831" w:rsidRDefault="008D0831" w:rsidP="00C542A5"/>
    <w:p w14:paraId="4ADAA8D9" w14:textId="3DB7BC72" w:rsidR="008D0831" w:rsidRDefault="008D0831" w:rsidP="00C542A5"/>
    <w:p w14:paraId="4CC53628" w14:textId="44BB8714" w:rsidR="00B60C05" w:rsidRDefault="00B60C05" w:rsidP="00C542A5"/>
    <w:p w14:paraId="6939EF57" w14:textId="6E9FDE14" w:rsidR="00B60C05" w:rsidRDefault="00B60C05" w:rsidP="00C542A5"/>
    <w:p w14:paraId="0617A0AD" w14:textId="77777777" w:rsidR="00B60C05" w:rsidRPr="00C542A5" w:rsidRDefault="00B60C05" w:rsidP="00C542A5"/>
    <w:p w14:paraId="269ECA4A" w14:textId="4C5E318F" w:rsidR="00EE1DC0" w:rsidRPr="00B60C05" w:rsidRDefault="00EE1DC0" w:rsidP="00EE1DC0">
      <w:pPr>
        <w:pStyle w:val="Heading1"/>
        <w:rPr>
          <w:rFonts w:asciiTheme="minorHAnsi" w:hAnsiTheme="minorHAnsi"/>
          <w:sz w:val="28"/>
          <w:szCs w:val="28"/>
        </w:rPr>
      </w:pPr>
      <w:r w:rsidRPr="00B60C05">
        <w:rPr>
          <w:rFonts w:asciiTheme="minorHAnsi" w:hAnsiTheme="minorHAnsi"/>
          <w:sz w:val="28"/>
          <w:szCs w:val="28"/>
        </w:rPr>
        <w:lastRenderedPageBreak/>
        <w:t xml:space="preserve">4. </w:t>
      </w:r>
      <w:proofErr w:type="spellStart"/>
      <w:r w:rsidRPr="00B60C05">
        <w:rPr>
          <w:rFonts w:asciiTheme="minorHAnsi" w:hAnsiTheme="minorHAnsi"/>
          <w:sz w:val="28"/>
          <w:szCs w:val="28"/>
        </w:rPr>
        <w:t>Perbandingan</w:t>
      </w:r>
      <w:proofErr w:type="spellEnd"/>
      <w:r w:rsidRPr="00B60C05">
        <w:rPr>
          <w:rFonts w:asciiTheme="minorHAnsi" w:hAnsiTheme="minorHAnsi"/>
          <w:sz w:val="28"/>
          <w:szCs w:val="28"/>
        </w:rPr>
        <w:t xml:space="preserve"> Docker vs Virtual Machine (VM)</w:t>
      </w:r>
    </w:p>
    <w:p w14:paraId="54A01A7B" w14:textId="77777777" w:rsidR="008967F8" w:rsidRPr="008967F8" w:rsidRDefault="008967F8" w:rsidP="008967F8"/>
    <w:tbl>
      <w:tblPr>
        <w:tblW w:w="52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2761"/>
        <w:gridCol w:w="4362"/>
      </w:tblGrid>
      <w:tr w:rsidR="0007136E" w:rsidRPr="0007136E" w14:paraId="216FB2A4" w14:textId="77777777" w:rsidTr="0007136E">
        <w:trPr>
          <w:trHeight w:val="24"/>
        </w:trPr>
        <w:tc>
          <w:tcPr>
            <w:tcW w:w="1058" w:type="pct"/>
            <w:shd w:val="clear" w:color="auto" w:fill="auto"/>
            <w:vAlign w:val="center"/>
            <w:hideMark/>
          </w:tcPr>
          <w:p w14:paraId="53F95418" w14:textId="77777777" w:rsidR="000D3D2E" w:rsidRPr="004E03E4" w:rsidRDefault="000D3D2E" w:rsidP="00615F96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4E03E4">
              <w:rPr>
                <w:rFonts w:asciiTheme="minorHAnsi" w:hAnsiTheme="minorHAnsi"/>
                <w:b/>
                <w:bCs/>
                <w:color w:val="000000"/>
              </w:rPr>
              <w:t>Aspek</w:t>
            </w:r>
            <w:proofErr w:type="spellEnd"/>
          </w:p>
        </w:tc>
        <w:tc>
          <w:tcPr>
            <w:tcW w:w="1528" w:type="pct"/>
            <w:shd w:val="clear" w:color="auto" w:fill="auto"/>
            <w:vAlign w:val="center"/>
            <w:hideMark/>
          </w:tcPr>
          <w:p w14:paraId="1F1BFD14" w14:textId="77777777" w:rsidR="000D3D2E" w:rsidRPr="004E03E4" w:rsidRDefault="000D3D2E" w:rsidP="00615F96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4E03E4">
              <w:rPr>
                <w:rFonts w:asciiTheme="minorHAnsi" w:hAnsiTheme="minorHAnsi"/>
                <w:b/>
                <w:bCs/>
                <w:color w:val="000000"/>
              </w:rPr>
              <w:t>Docker</w:t>
            </w:r>
          </w:p>
        </w:tc>
        <w:tc>
          <w:tcPr>
            <w:tcW w:w="2414" w:type="pct"/>
            <w:shd w:val="clear" w:color="auto" w:fill="auto"/>
            <w:vAlign w:val="center"/>
            <w:hideMark/>
          </w:tcPr>
          <w:p w14:paraId="0FC8B25F" w14:textId="77777777" w:rsidR="000D3D2E" w:rsidRPr="004E03E4" w:rsidRDefault="000D3D2E" w:rsidP="00615F96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4E03E4">
              <w:rPr>
                <w:rFonts w:asciiTheme="minorHAnsi" w:hAnsiTheme="minorHAnsi"/>
                <w:b/>
                <w:bCs/>
                <w:color w:val="000000"/>
              </w:rPr>
              <w:t>Virtual Machine (VM)</w:t>
            </w:r>
          </w:p>
        </w:tc>
      </w:tr>
      <w:tr w:rsidR="0007136E" w:rsidRPr="0007136E" w14:paraId="4E3A99A6" w14:textId="77777777" w:rsidTr="0007136E">
        <w:trPr>
          <w:trHeight w:val="24"/>
        </w:trPr>
        <w:tc>
          <w:tcPr>
            <w:tcW w:w="1058" w:type="pct"/>
            <w:shd w:val="clear" w:color="auto" w:fill="auto"/>
            <w:vAlign w:val="center"/>
            <w:hideMark/>
          </w:tcPr>
          <w:p w14:paraId="55250608" w14:textId="77777777" w:rsidR="000D3D2E" w:rsidRPr="004E03E4" w:rsidRDefault="000D3D2E" w:rsidP="00615F96">
            <w:pPr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4E03E4">
              <w:rPr>
                <w:rFonts w:asciiTheme="minorHAnsi" w:hAnsiTheme="minorHAnsi"/>
                <w:b/>
                <w:bCs/>
                <w:color w:val="000000"/>
              </w:rPr>
              <w:t>Definisi</w:t>
            </w:r>
            <w:proofErr w:type="spellEnd"/>
          </w:p>
        </w:tc>
        <w:tc>
          <w:tcPr>
            <w:tcW w:w="1528" w:type="pct"/>
            <w:shd w:val="clear" w:color="auto" w:fill="auto"/>
            <w:vAlign w:val="center"/>
            <w:hideMark/>
          </w:tcPr>
          <w:p w14:paraId="0865538D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r w:rsidRPr="004E03E4">
              <w:rPr>
                <w:rFonts w:asciiTheme="minorHAnsi" w:hAnsiTheme="minorHAnsi"/>
                <w:color w:val="000000"/>
              </w:rPr>
              <w:t xml:space="preserve">Platform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kontena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ringan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yang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berkongsi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kernel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dengan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host OS.</w:t>
            </w:r>
          </w:p>
        </w:tc>
        <w:tc>
          <w:tcPr>
            <w:tcW w:w="2414" w:type="pct"/>
            <w:shd w:val="clear" w:color="auto" w:fill="auto"/>
            <w:vAlign w:val="center"/>
            <w:hideMark/>
          </w:tcPr>
          <w:p w14:paraId="3242F841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</w:rPr>
              <w:t>Mesin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maya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lengkap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dengan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sistem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operasi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tersendiri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yang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berjalan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di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atas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hypervisor.</w:t>
            </w:r>
          </w:p>
        </w:tc>
      </w:tr>
      <w:tr w:rsidR="0007136E" w:rsidRPr="0007136E" w14:paraId="1A806807" w14:textId="77777777" w:rsidTr="0007136E">
        <w:trPr>
          <w:trHeight w:val="24"/>
        </w:trPr>
        <w:tc>
          <w:tcPr>
            <w:tcW w:w="1058" w:type="pct"/>
            <w:shd w:val="clear" w:color="auto" w:fill="auto"/>
            <w:vAlign w:val="center"/>
            <w:hideMark/>
          </w:tcPr>
          <w:p w14:paraId="39254C72" w14:textId="77777777" w:rsidR="000D3D2E" w:rsidRPr="004E03E4" w:rsidRDefault="000D3D2E" w:rsidP="00615F96">
            <w:pPr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4E03E4">
              <w:rPr>
                <w:rFonts w:asciiTheme="minorHAnsi" w:hAnsiTheme="minorHAnsi"/>
                <w:b/>
                <w:bCs/>
                <w:color w:val="000000"/>
              </w:rPr>
              <w:t>Isolasi</w:t>
            </w:r>
            <w:proofErr w:type="spellEnd"/>
          </w:p>
        </w:tc>
        <w:tc>
          <w:tcPr>
            <w:tcW w:w="1528" w:type="pct"/>
            <w:shd w:val="clear" w:color="auto" w:fill="auto"/>
            <w:vAlign w:val="center"/>
            <w:hideMark/>
          </w:tcPr>
          <w:p w14:paraId="66F294C4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</w:rPr>
              <w:t>Terasing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antara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kontena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,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tetapi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berkongsi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kernel host.</w:t>
            </w:r>
          </w:p>
        </w:tc>
        <w:tc>
          <w:tcPr>
            <w:tcW w:w="2414" w:type="pct"/>
            <w:shd w:val="clear" w:color="auto" w:fill="auto"/>
            <w:vAlign w:val="center"/>
            <w:hideMark/>
          </w:tcPr>
          <w:p w14:paraId="03421DDD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r w:rsidRPr="004E03E4">
              <w:rPr>
                <w:rFonts w:asciiTheme="minorHAnsi" w:hAnsiTheme="minorHAnsi"/>
                <w:color w:val="000000"/>
              </w:rPr>
              <w:t xml:space="preserve">Sangat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terasing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–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setiap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VM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ada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OS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sendiri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dan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tidak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berkongsi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kernel.</w:t>
            </w:r>
          </w:p>
        </w:tc>
      </w:tr>
      <w:tr w:rsidR="0007136E" w:rsidRPr="0007136E" w14:paraId="3D28C1A5" w14:textId="77777777" w:rsidTr="0007136E">
        <w:trPr>
          <w:trHeight w:val="24"/>
        </w:trPr>
        <w:tc>
          <w:tcPr>
            <w:tcW w:w="1058" w:type="pct"/>
            <w:shd w:val="clear" w:color="auto" w:fill="auto"/>
            <w:vAlign w:val="center"/>
            <w:hideMark/>
          </w:tcPr>
          <w:p w14:paraId="4B23859F" w14:textId="77777777" w:rsidR="000D3D2E" w:rsidRPr="004E03E4" w:rsidRDefault="000D3D2E" w:rsidP="00615F96">
            <w:pPr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4E03E4">
              <w:rPr>
                <w:rFonts w:asciiTheme="minorHAnsi" w:hAnsiTheme="minorHAnsi"/>
                <w:b/>
                <w:bCs/>
                <w:color w:val="000000"/>
              </w:rPr>
              <w:t>Kelajuan</w:t>
            </w:r>
            <w:proofErr w:type="spellEnd"/>
            <w:r w:rsidRPr="004E03E4">
              <w:rPr>
                <w:rFonts w:asciiTheme="minorHAnsi" w:hAnsiTheme="minorHAnsi"/>
                <w:b/>
                <w:bCs/>
                <w:color w:val="000000"/>
              </w:rPr>
              <w:t xml:space="preserve"> Boot</w:t>
            </w:r>
          </w:p>
        </w:tc>
        <w:tc>
          <w:tcPr>
            <w:tcW w:w="1528" w:type="pct"/>
            <w:shd w:val="clear" w:color="auto" w:fill="auto"/>
            <w:vAlign w:val="center"/>
            <w:hideMark/>
          </w:tcPr>
          <w:p w14:paraId="2CCA14A2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r w:rsidRPr="004E03E4">
              <w:rPr>
                <w:rFonts w:asciiTheme="minorHAnsi" w:hAnsiTheme="minorHAnsi"/>
                <w:color w:val="000000"/>
              </w:rPr>
              <w:t xml:space="preserve">Sangat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pantas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(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dalam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beberapa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saat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>).</w:t>
            </w:r>
          </w:p>
        </w:tc>
        <w:tc>
          <w:tcPr>
            <w:tcW w:w="2414" w:type="pct"/>
            <w:shd w:val="clear" w:color="auto" w:fill="auto"/>
            <w:vAlign w:val="center"/>
            <w:hideMark/>
          </w:tcPr>
          <w:p w14:paraId="5F864598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</w:rPr>
              <w:t>Perlahan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–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perlu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masa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untuk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boot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keseluruhan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sistem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operasi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(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beberapa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minit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>).</w:t>
            </w:r>
          </w:p>
        </w:tc>
      </w:tr>
      <w:tr w:rsidR="0007136E" w:rsidRPr="0007136E" w14:paraId="0240B2B3" w14:textId="77777777" w:rsidTr="0007136E">
        <w:trPr>
          <w:trHeight w:val="24"/>
        </w:trPr>
        <w:tc>
          <w:tcPr>
            <w:tcW w:w="1058" w:type="pct"/>
            <w:shd w:val="clear" w:color="auto" w:fill="auto"/>
            <w:vAlign w:val="center"/>
            <w:hideMark/>
          </w:tcPr>
          <w:p w14:paraId="5F99A038" w14:textId="77777777" w:rsidR="000D3D2E" w:rsidRPr="004E03E4" w:rsidRDefault="000D3D2E" w:rsidP="00615F96">
            <w:pPr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4E03E4">
              <w:rPr>
                <w:rFonts w:asciiTheme="minorHAnsi" w:hAnsiTheme="minorHAnsi"/>
                <w:b/>
                <w:bCs/>
                <w:color w:val="000000"/>
              </w:rPr>
              <w:t>Penggunaan</w:t>
            </w:r>
            <w:proofErr w:type="spellEnd"/>
            <w:r w:rsidRPr="004E03E4">
              <w:rPr>
                <w:rFonts w:asciiTheme="minorHAnsi" w:hAnsiTheme="minorHAnsi"/>
                <w:b/>
                <w:bCs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b/>
                <w:bCs/>
                <w:color w:val="000000"/>
              </w:rPr>
              <w:t>Sumber</w:t>
            </w:r>
            <w:proofErr w:type="spellEnd"/>
          </w:p>
        </w:tc>
        <w:tc>
          <w:tcPr>
            <w:tcW w:w="1528" w:type="pct"/>
            <w:shd w:val="clear" w:color="auto" w:fill="auto"/>
            <w:vAlign w:val="center"/>
            <w:hideMark/>
          </w:tcPr>
          <w:p w14:paraId="23A476E9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</w:rPr>
              <w:t>Ringan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–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hanya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jalankan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aplikasi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dan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dependensi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>.</w:t>
            </w:r>
          </w:p>
        </w:tc>
        <w:tc>
          <w:tcPr>
            <w:tcW w:w="2414" w:type="pct"/>
            <w:shd w:val="clear" w:color="auto" w:fill="auto"/>
            <w:vAlign w:val="center"/>
            <w:hideMark/>
          </w:tcPr>
          <w:p w14:paraId="77729811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r w:rsidRPr="004E03E4">
              <w:rPr>
                <w:rFonts w:asciiTheme="minorHAnsi" w:hAnsiTheme="minorHAnsi"/>
                <w:color w:val="000000"/>
              </w:rPr>
              <w:t xml:space="preserve">Berat –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setiap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VM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perlukan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RAM, CPU dan storage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untuk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OS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penuh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>.</w:t>
            </w:r>
          </w:p>
        </w:tc>
      </w:tr>
      <w:tr w:rsidR="0007136E" w:rsidRPr="0007136E" w14:paraId="454F8A55" w14:textId="77777777" w:rsidTr="0007136E">
        <w:trPr>
          <w:trHeight w:val="24"/>
        </w:trPr>
        <w:tc>
          <w:tcPr>
            <w:tcW w:w="1058" w:type="pct"/>
            <w:shd w:val="clear" w:color="auto" w:fill="auto"/>
            <w:vAlign w:val="center"/>
            <w:hideMark/>
          </w:tcPr>
          <w:p w14:paraId="07142D82" w14:textId="77777777" w:rsidR="000D3D2E" w:rsidRPr="004E03E4" w:rsidRDefault="000D3D2E" w:rsidP="00615F96">
            <w:pPr>
              <w:rPr>
                <w:rFonts w:asciiTheme="minorHAnsi" w:hAnsiTheme="minorHAnsi"/>
                <w:b/>
                <w:bCs/>
                <w:color w:val="000000"/>
              </w:rPr>
            </w:pPr>
            <w:r w:rsidRPr="004E03E4">
              <w:rPr>
                <w:rFonts w:asciiTheme="minorHAnsi" w:hAnsiTheme="minorHAnsi"/>
                <w:b/>
                <w:bCs/>
                <w:color w:val="000000"/>
              </w:rPr>
              <w:t>Saiz Fail (Image)</w:t>
            </w:r>
          </w:p>
        </w:tc>
        <w:tc>
          <w:tcPr>
            <w:tcW w:w="1528" w:type="pct"/>
            <w:shd w:val="clear" w:color="auto" w:fill="auto"/>
            <w:vAlign w:val="center"/>
            <w:hideMark/>
          </w:tcPr>
          <w:p w14:paraId="2C229BB6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r w:rsidRPr="004E03E4">
              <w:rPr>
                <w:rFonts w:asciiTheme="minorHAnsi" w:hAnsiTheme="minorHAnsi"/>
                <w:color w:val="000000"/>
              </w:rPr>
              <w:t>Kecil (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dalam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ratusan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MB).</w:t>
            </w:r>
          </w:p>
        </w:tc>
        <w:tc>
          <w:tcPr>
            <w:tcW w:w="2414" w:type="pct"/>
            <w:shd w:val="clear" w:color="auto" w:fill="auto"/>
            <w:vAlign w:val="center"/>
            <w:hideMark/>
          </w:tcPr>
          <w:p w14:paraId="46BC6A87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r w:rsidRPr="004E03E4">
              <w:rPr>
                <w:rFonts w:asciiTheme="minorHAnsi" w:hAnsiTheme="minorHAnsi"/>
                <w:color w:val="000000"/>
              </w:rPr>
              <w:t>Besar (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beberapa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GB).</w:t>
            </w:r>
          </w:p>
        </w:tc>
      </w:tr>
      <w:tr w:rsidR="0007136E" w:rsidRPr="0007136E" w14:paraId="216058CD" w14:textId="77777777" w:rsidTr="0007136E">
        <w:trPr>
          <w:trHeight w:val="24"/>
        </w:trPr>
        <w:tc>
          <w:tcPr>
            <w:tcW w:w="1058" w:type="pct"/>
            <w:shd w:val="clear" w:color="auto" w:fill="auto"/>
            <w:vAlign w:val="center"/>
            <w:hideMark/>
          </w:tcPr>
          <w:p w14:paraId="177AB367" w14:textId="77777777" w:rsidR="000D3D2E" w:rsidRPr="004E03E4" w:rsidRDefault="000D3D2E" w:rsidP="00615F96">
            <w:pPr>
              <w:rPr>
                <w:rFonts w:asciiTheme="minorHAnsi" w:hAnsiTheme="minorHAnsi"/>
                <w:b/>
                <w:bCs/>
                <w:color w:val="000000"/>
              </w:rPr>
            </w:pPr>
            <w:r w:rsidRPr="004E03E4">
              <w:rPr>
                <w:rFonts w:asciiTheme="minorHAnsi" w:hAnsiTheme="minorHAnsi"/>
                <w:b/>
                <w:bCs/>
                <w:color w:val="000000"/>
              </w:rPr>
              <w:t>Deploy &amp; Scalability</w:t>
            </w:r>
          </w:p>
        </w:tc>
        <w:tc>
          <w:tcPr>
            <w:tcW w:w="1528" w:type="pct"/>
            <w:shd w:val="clear" w:color="auto" w:fill="auto"/>
            <w:vAlign w:val="center"/>
            <w:hideMark/>
          </w:tcPr>
          <w:p w14:paraId="594125B2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r w:rsidRPr="004E03E4">
              <w:rPr>
                <w:rFonts w:asciiTheme="minorHAnsi" w:hAnsiTheme="minorHAnsi"/>
                <w:color w:val="000000"/>
              </w:rPr>
              <w:t xml:space="preserve">Sangat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mudah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dan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pantas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untuk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deploy dan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skalakan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>.</w:t>
            </w:r>
          </w:p>
        </w:tc>
        <w:tc>
          <w:tcPr>
            <w:tcW w:w="2414" w:type="pct"/>
            <w:shd w:val="clear" w:color="auto" w:fill="auto"/>
            <w:vAlign w:val="center"/>
            <w:hideMark/>
          </w:tcPr>
          <w:p w14:paraId="33500F1B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</w:rPr>
              <w:t>Lebih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kompleks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dan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perlahan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untuk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deploy dan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klonkan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>.</w:t>
            </w:r>
          </w:p>
        </w:tc>
      </w:tr>
      <w:tr w:rsidR="0007136E" w:rsidRPr="0007136E" w14:paraId="28A926F6" w14:textId="77777777" w:rsidTr="0007136E">
        <w:trPr>
          <w:trHeight w:val="24"/>
        </w:trPr>
        <w:tc>
          <w:tcPr>
            <w:tcW w:w="1058" w:type="pct"/>
            <w:shd w:val="clear" w:color="auto" w:fill="auto"/>
            <w:vAlign w:val="center"/>
            <w:hideMark/>
          </w:tcPr>
          <w:p w14:paraId="083B69B9" w14:textId="77777777" w:rsidR="000D3D2E" w:rsidRPr="004E03E4" w:rsidRDefault="000D3D2E" w:rsidP="00615F96">
            <w:pPr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4E03E4">
              <w:rPr>
                <w:rFonts w:asciiTheme="minorHAnsi" w:hAnsiTheme="minorHAnsi"/>
                <w:b/>
                <w:bCs/>
                <w:color w:val="000000"/>
              </w:rPr>
              <w:t>Contoh</w:t>
            </w:r>
            <w:proofErr w:type="spellEnd"/>
            <w:r w:rsidRPr="004E03E4">
              <w:rPr>
                <w:rFonts w:asciiTheme="minorHAnsi" w:hAnsiTheme="minorHAnsi"/>
                <w:b/>
                <w:bCs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b/>
                <w:bCs/>
                <w:color w:val="000000"/>
              </w:rPr>
              <w:t>Penggunaan</w:t>
            </w:r>
            <w:proofErr w:type="spellEnd"/>
          </w:p>
        </w:tc>
        <w:tc>
          <w:tcPr>
            <w:tcW w:w="1528" w:type="pct"/>
            <w:shd w:val="clear" w:color="auto" w:fill="auto"/>
            <w:vAlign w:val="center"/>
            <w:hideMark/>
          </w:tcPr>
          <w:p w14:paraId="6A5388FD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</w:rPr>
              <w:t>Jalankan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aplikasi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web, microservices, CI/CD pipeline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dalam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kontena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>.</w:t>
            </w:r>
          </w:p>
        </w:tc>
        <w:tc>
          <w:tcPr>
            <w:tcW w:w="2414" w:type="pct"/>
            <w:shd w:val="clear" w:color="auto" w:fill="auto"/>
            <w:vAlign w:val="center"/>
            <w:hideMark/>
          </w:tcPr>
          <w:p w14:paraId="21BB4740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</w:rPr>
              <w:t>Jalankan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sistem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operasi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Ubuntu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dalam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Windows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menggunakan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VirtualBox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atau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VMware.</w:t>
            </w:r>
          </w:p>
        </w:tc>
      </w:tr>
      <w:tr w:rsidR="0007136E" w:rsidRPr="0007136E" w14:paraId="52E1404A" w14:textId="77777777" w:rsidTr="0007136E">
        <w:trPr>
          <w:trHeight w:val="24"/>
        </w:trPr>
        <w:tc>
          <w:tcPr>
            <w:tcW w:w="1058" w:type="pct"/>
            <w:shd w:val="clear" w:color="auto" w:fill="auto"/>
            <w:vAlign w:val="center"/>
            <w:hideMark/>
          </w:tcPr>
          <w:p w14:paraId="7C48747E" w14:textId="77777777" w:rsidR="000D3D2E" w:rsidRPr="004E03E4" w:rsidRDefault="000D3D2E" w:rsidP="00615F96">
            <w:pPr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4E03E4">
              <w:rPr>
                <w:rFonts w:asciiTheme="minorHAnsi" w:hAnsiTheme="minorHAnsi"/>
                <w:b/>
                <w:bCs/>
                <w:color w:val="000000"/>
              </w:rPr>
              <w:t>Keselamatan</w:t>
            </w:r>
            <w:proofErr w:type="spellEnd"/>
            <w:r w:rsidRPr="004E03E4">
              <w:rPr>
                <w:rFonts w:asciiTheme="minorHAnsi" w:hAnsiTheme="minorHAnsi"/>
                <w:b/>
                <w:bCs/>
                <w:color w:val="000000"/>
              </w:rPr>
              <w:t xml:space="preserve"> (Security)</w:t>
            </w:r>
          </w:p>
        </w:tc>
        <w:tc>
          <w:tcPr>
            <w:tcW w:w="1528" w:type="pct"/>
            <w:shd w:val="clear" w:color="auto" w:fill="auto"/>
            <w:vAlign w:val="center"/>
            <w:hideMark/>
          </w:tcPr>
          <w:p w14:paraId="02AA10C5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r w:rsidRPr="004E03E4">
              <w:rPr>
                <w:rFonts w:asciiTheme="minorHAnsi" w:hAnsiTheme="minorHAnsi"/>
                <w:color w:val="000000"/>
              </w:rPr>
              <w:t xml:space="preserve">Baik,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tetapi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kongsi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kernel –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perlu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konfigurasi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tambahan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untuk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keselamatan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>.</w:t>
            </w:r>
          </w:p>
        </w:tc>
        <w:tc>
          <w:tcPr>
            <w:tcW w:w="2414" w:type="pct"/>
            <w:shd w:val="clear" w:color="auto" w:fill="auto"/>
            <w:vAlign w:val="center"/>
            <w:hideMark/>
          </w:tcPr>
          <w:p w14:paraId="515206F2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r w:rsidRPr="004E03E4">
              <w:rPr>
                <w:rFonts w:asciiTheme="minorHAnsi" w:hAnsiTheme="minorHAnsi"/>
                <w:color w:val="000000"/>
              </w:rPr>
              <w:t xml:space="preserve">Sangat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baik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–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isolasi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penuh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,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serangan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dalam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VM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sukar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menjejaskan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host.</w:t>
            </w:r>
          </w:p>
        </w:tc>
      </w:tr>
      <w:tr w:rsidR="0007136E" w:rsidRPr="0007136E" w14:paraId="5EC1450E" w14:textId="77777777" w:rsidTr="0007136E">
        <w:trPr>
          <w:trHeight w:val="24"/>
        </w:trPr>
        <w:tc>
          <w:tcPr>
            <w:tcW w:w="1058" w:type="pct"/>
            <w:shd w:val="clear" w:color="auto" w:fill="auto"/>
            <w:vAlign w:val="center"/>
            <w:hideMark/>
          </w:tcPr>
          <w:p w14:paraId="266C4794" w14:textId="77777777" w:rsidR="000D3D2E" w:rsidRPr="004E03E4" w:rsidRDefault="000D3D2E" w:rsidP="00615F96">
            <w:pPr>
              <w:rPr>
                <w:rFonts w:asciiTheme="minorHAnsi" w:hAnsiTheme="minorHAnsi"/>
                <w:b/>
                <w:bCs/>
                <w:color w:val="000000"/>
              </w:rPr>
            </w:pPr>
            <w:r w:rsidRPr="004E03E4">
              <w:rPr>
                <w:rFonts w:asciiTheme="minorHAnsi" w:hAnsiTheme="minorHAnsi"/>
                <w:b/>
                <w:bCs/>
                <w:color w:val="000000"/>
              </w:rPr>
              <w:t>Backup &amp; Recovery</w:t>
            </w:r>
          </w:p>
        </w:tc>
        <w:tc>
          <w:tcPr>
            <w:tcW w:w="1528" w:type="pct"/>
            <w:shd w:val="clear" w:color="auto" w:fill="auto"/>
            <w:vAlign w:val="center"/>
            <w:hideMark/>
          </w:tcPr>
          <w:p w14:paraId="2302B370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</w:rPr>
              <w:t>Imej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mudah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dieksport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/import dan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disimpan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dalam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Docker Hub.</w:t>
            </w:r>
          </w:p>
        </w:tc>
        <w:tc>
          <w:tcPr>
            <w:tcW w:w="2414" w:type="pct"/>
            <w:shd w:val="clear" w:color="auto" w:fill="auto"/>
            <w:vAlign w:val="center"/>
            <w:hideMark/>
          </w:tcPr>
          <w:p w14:paraId="39AA8BC8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r w:rsidRPr="004E03E4">
              <w:rPr>
                <w:rFonts w:asciiTheme="minorHAnsi" w:hAnsiTheme="minorHAnsi"/>
                <w:color w:val="000000"/>
              </w:rPr>
              <w:t xml:space="preserve">Snapshot VM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boleh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diambil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,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tetapi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saiz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besar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dan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ambil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masa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lebih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lama.</w:t>
            </w:r>
          </w:p>
        </w:tc>
      </w:tr>
      <w:tr w:rsidR="0007136E" w:rsidRPr="0007136E" w14:paraId="4F064921" w14:textId="77777777" w:rsidTr="0007136E">
        <w:trPr>
          <w:trHeight w:val="24"/>
        </w:trPr>
        <w:tc>
          <w:tcPr>
            <w:tcW w:w="1058" w:type="pct"/>
            <w:shd w:val="clear" w:color="auto" w:fill="auto"/>
            <w:vAlign w:val="center"/>
            <w:hideMark/>
          </w:tcPr>
          <w:p w14:paraId="37831C47" w14:textId="77777777" w:rsidR="000D3D2E" w:rsidRPr="004E03E4" w:rsidRDefault="000D3D2E" w:rsidP="00615F96">
            <w:pPr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4E03E4">
              <w:rPr>
                <w:rFonts w:asciiTheme="minorHAnsi" w:hAnsiTheme="minorHAnsi"/>
                <w:b/>
                <w:bCs/>
                <w:color w:val="000000"/>
              </w:rPr>
              <w:t>Kesesuaian</w:t>
            </w:r>
            <w:proofErr w:type="spellEnd"/>
          </w:p>
        </w:tc>
        <w:tc>
          <w:tcPr>
            <w:tcW w:w="1528" w:type="pct"/>
            <w:shd w:val="clear" w:color="auto" w:fill="auto"/>
            <w:vAlign w:val="center"/>
            <w:hideMark/>
          </w:tcPr>
          <w:p w14:paraId="3BE0A2BD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</w:rPr>
              <w:t>Sesuai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untuk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pembangunan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moden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>, DevOps, microservices.</w:t>
            </w:r>
          </w:p>
        </w:tc>
        <w:tc>
          <w:tcPr>
            <w:tcW w:w="2414" w:type="pct"/>
            <w:shd w:val="clear" w:color="auto" w:fill="auto"/>
            <w:vAlign w:val="center"/>
            <w:hideMark/>
          </w:tcPr>
          <w:p w14:paraId="33D0096C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</w:rPr>
              <w:t>Sesuai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untuk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simulasi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sistem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operasi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, legacy apps,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atau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virtualisasi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penuh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>.</w:t>
            </w:r>
          </w:p>
        </w:tc>
      </w:tr>
    </w:tbl>
    <w:p w14:paraId="4DA1E610" w14:textId="4F23AB49" w:rsidR="000D3D2E" w:rsidRDefault="000D3D2E" w:rsidP="000D3D2E"/>
    <w:p w14:paraId="266EDC06" w14:textId="7DA88289" w:rsidR="00A82B6A" w:rsidRDefault="00A82B6A" w:rsidP="000D3D2E"/>
    <w:p w14:paraId="44A4C7F7" w14:textId="009834DD" w:rsidR="004E03E4" w:rsidRDefault="004E03E4" w:rsidP="000D3D2E"/>
    <w:p w14:paraId="6A30A580" w14:textId="674A0793" w:rsidR="004E03E4" w:rsidRDefault="004E03E4" w:rsidP="000D3D2E"/>
    <w:p w14:paraId="1E11832C" w14:textId="20E1F0A0" w:rsidR="004E03E4" w:rsidRDefault="004E03E4" w:rsidP="000D3D2E"/>
    <w:p w14:paraId="16D8E219" w14:textId="1966A6DC" w:rsidR="004E03E4" w:rsidRDefault="004E03E4" w:rsidP="000D3D2E"/>
    <w:p w14:paraId="121C0E3B" w14:textId="595AABC6" w:rsidR="004E03E4" w:rsidRDefault="004E03E4" w:rsidP="000D3D2E"/>
    <w:p w14:paraId="067CA991" w14:textId="7781E2F5" w:rsidR="004E03E4" w:rsidRDefault="004E03E4" w:rsidP="000D3D2E"/>
    <w:p w14:paraId="4CECD58D" w14:textId="34C96880" w:rsidR="004E03E4" w:rsidRDefault="004E03E4" w:rsidP="000D3D2E"/>
    <w:p w14:paraId="2DBACE05" w14:textId="727E4F49" w:rsidR="004E03E4" w:rsidRDefault="004E03E4" w:rsidP="000D3D2E"/>
    <w:p w14:paraId="72B48992" w14:textId="130E8F2B" w:rsidR="004E03E4" w:rsidRDefault="004E03E4" w:rsidP="000D3D2E"/>
    <w:p w14:paraId="3189C657" w14:textId="77777777" w:rsidR="004E03E4" w:rsidRDefault="004E03E4" w:rsidP="000D3D2E"/>
    <w:p w14:paraId="1FE11193" w14:textId="4F5DBE51" w:rsidR="00A82B6A" w:rsidRPr="004E03E4" w:rsidRDefault="00EE1DC0" w:rsidP="00A82B6A">
      <w:pPr>
        <w:pStyle w:val="Heading1"/>
        <w:rPr>
          <w:rFonts w:asciiTheme="minorHAnsi" w:hAnsiTheme="minorHAnsi"/>
          <w:sz w:val="28"/>
          <w:szCs w:val="28"/>
        </w:rPr>
      </w:pPr>
      <w:r w:rsidRPr="004E03E4">
        <w:rPr>
          <w:rFonts w:asciiTheme="minorHAnsi" w:hAnsiTheme="minorHAnsi"/>
          <w:sz w:val="28"/>
          <w:szCs w:val="28"/>
        </w:rPr>
        <w:lastRenderedPageBreak/>
        <w:t>5. Arahan Asas Docker</w:t>
      </w:r>
    </w:p>
    <w:p w14:paraId="5A5B0A88" w14:textId="77777777" w:rsidR="00E50FA1" w:rsidRPr="00E50FA1" w:rsidRDefault="00E50FA1" w:rsidP="00E50FA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836"/>
        <w:gridCol w:w="3247"/>
      </w:tblGrid>
      <w:tr w:rsidR="0007136E" w:rsidRPr="0007136E" w14:paraId="11DBB043" w14:textId="77777777" w:rsidTr="00615F96">
        <w:trPr>
          <w:trHeight w:val="315"/>
        </w:trPr>
        <w:tc>
          <w:tcPr>
            <w:tcW w:w="1476" w:type="pct"/>
            <w:shd w:val="clear" w:color="auto" w:fill="auto"/>
            <w:vAlign w:val="center"/>
            <w:hideMark/>
          </w:tcPr>
          <w:p w14:paraId="150E230B" w14:textId="77777777" w:rsidR="0007136E" w:rsidRPr="004E03E4" w:rsidRDefault="0007136E" w:rsidP="00615F96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Command</w:t>
            </w: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5A631BDC" w14:textId="77777777" w:rsidR="0007136E" w:rsidRPr="004E03E4" w:rsidRDefault="0007136E" w:rsidP="00615F96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Tujuan</w:t>
            </w:r>
          </w:p>
        </w:tc>
        <w:tc>
          <w:tcPr>
            <w:tcW w:w="1882" w:type="pct"/>
            <w:shd w:val="clear" w:color="auto" w:fill="auto"/>
            <w:vAlign w:val="center"/>
            <w:hideMark/>
          </w:tcPr>
          <w:p w14:paraId="2730AFF9" w14:textId="77777777" w:rsidR="0007136E" w:rsidRPr="004E03E4" w:rsidRDefault="0007136E" w:rsidP="00615F96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4E03E4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Contoh</w:t>
            </w:r>
            <w:proofErr w:type="spellEnd"/>
          </w:p>
        </w:tc>
      </w:tr>
      <w:tr w:rsidR="0007136E" w:rsidRPr="0007136E" w14:paraId="0C110B8B" w14:textId="77777777" w:rsidTr="00615F96">
        <w:trPr>
          <w:trHeight w:val="315"/>
        </w:trPr>
        <w:tc>
          <w:tcPr>
            <w:tcW w:w="1476" w:type="pct"/>
            <w:shd w:val="clear" w:color="auto" w:fill="auto"/>
            <w:vAlign w:val="center"/>
            <w:hideMark/>
          </w:tcPr>
          <w:p w14:paraId="3405B4C9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--version</w:t>
            </w: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59F55092" w14:textId="77777777" w:rsidR="0007136E" w:rsidRPr="004E03E4" w:rsidRDefault="0007136E" w:rsidP="00615F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Semak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versi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Docker yang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dipasang</w:t>
            </w:r>
            <w:proofErr w:type="spellEnd"/>
          </w:p>
        </w:tc>
        <w:tc>
          <w:tcPr>
            <w:tcW w:w="1882" w:type="pct"/>
            <w:shd w:val="clear" w:color="auto" w:fill="auto"/>
            <w:vAlign w:val="center"/>
            <w:hideMark/>
          </w:tcPr>
          <w:p w14:paraId="3320CACE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--version</w:t>
            </w:r>
          </w:p>
        </w:tc>
      </w:tr>
      <w:tr w:rsidR="0007136E" w:rsidRPr="0007136E" w14:paraId="053CC067" w14:textId="77777777" w:rsidTr="00615F96">
        <w:trPr>
          <w:trHeight w:val="315"/>
        </w:trPr>
        <w:tc>
          <w:tcPr>
            <w:tcW w:w="1476" w:type="pct"/>
            <w:shd w:val="clear" w:color="auto" w:fill="auto"/>
            <w:vAlign w:val="center"/>
            <w:hideMark/>
          </w:tcPr>
          <w:p w14:paraId="04F48AA6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pull</w:t>
            </w: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3477A9CB" w14:textId="77777777" w:rsidR="0007136E" w:rsidRPr="004E03E4" w:rsidRDefault="0007136E" w:rsidP="00615F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Muat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turun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imej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dari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Docker Hub</w:t>
            </w:r>
          </w:p>
        </w:tc>
        <w:tc>
          <w:tcPr>
            <w:tcW w:w="1882" w:type="pct"/>
            <w:shd w:val="clear" w:color="auto" w:fill="auto"/>
            <w:vAlign w:val="center"/>
            <w:hideMark/>
          </w:tcPr>
          <w:p w14:paraId="6DB9A005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docker pull </w:t>
            </w:r>
            <w:proofErr w:type="spellStart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nginx</w:t>
            </w:r>
            <w:proofErr w:type="spellEnd"/>
          </w:p>
        </w:tc>
      </w:tr>
      <w:tr w:rsidR="0007136E" w:rsidRPr="0007136E" w14:paraId="76728043" w14:textId="77777777" w:rsidTr="00615F96">
        <w:trPr>
          <w:trHeight w:val="315"/>
        </w:trPr>
        <w:tc>
          <w:tcPr>
            <w:tcW w:w="1476" w:type="pct"/>
            <w:shd w:val="clear" w:color="auto" w:fill="auto"/>
            <w:vAlign w:val="center"/>
            <w:hideMark/>
          </w:tcPr>
          <w:p w14:paraId="06ADE824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images</w:t>
            </w: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58AF73CF" w14:textId="77777777" w:rsidR="0007136E" w:rsidRPr="004E03E4" w:rsidRDefault="0007136E" w:rsidP="00615F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Senarai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semua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imej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dalam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sistem</w:t>
            </w:r>
            <w:proofErr w:type="spellEnd"/>
          </w:p>
        </w:tc>
        <w:tc>
          <w:tcPr>
            <w:tcW w:w="1882" w:type="pct"/>
            <w:shd w:val="clear" w:color="auto" w:fill="auto"/>
            <w:vAlign w:val="center"/>
            <w:hideMark/>
          </w:tcPr>
          <w:p w14:paraId="5DFAB805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images</w:t>
            </w:r>
          </w:p>
        </w:tc>
      </w:tr>
      <w:tr w:rsidR="0007136E" w:rsidRPr="0007136E" w14:paraId="234827B3" w14:textId="77777777" w:rsidTr="00615F96">
        <w:trPr>
          <w:trHeight w:val="315"/>
        </w:trPr>
        <w:tc>
          <w:tcPr>
            <w:tcW w:w="1476" w:type="pct"/>
            <w:shd w:val="clear" w:color="auto" w:fill="auto"/>
            <w:vAlign w:val="center"/>
            <w:hideMark/>
          </w:tcPr>
          <w:p w14:paraId="21AF927D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run</w:t>
            </w: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67937A88" w14:textId="77777777" w:rsidR="0007136E" w:rsidRPr="004E03E4" w:rsidRDefault="0007136E" w:rsidP="00615F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Jalankan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kontena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baru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daripada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imej</w:t>
            </w:r>
            <w:proofErr w:type="spellEnd"/>
          </w:p>
        </w:tc>
        <w:tc>
          <w:tcPr>
            <w:tcW w:w="1882" w:type="pct"/>
            <w:shd w:val="clear" w:color="auto" w:fill="auto"/>
            <w:vAlign w:val="center"/>
            <w:hideMark/>
          </w:tcPr>
          <w:p w14:paraId="1FD0AB4B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docker run </w:t>
            </w:r>
            <w:proofErr w:type="spellStart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nginx</w:t>
            </w:r>
            <w:proofErr w:type="spellEnd"/>
          </w:p>
        </w:tc>
      </w:tr>
      <w:tr w:rsidR="0007136E" w:rsidRPr="0007136E" w14:paraId="6129C9CF" w14:textId="77777777" w:rsidTr="00615F96">
        <w:trPr>
          <w:trHeight w:val="315"/>
        </w:trPr>
        <w:tc>
          <w:tcPr>
            <w:tcW w:w="1476" w:type="pct"/>
            <w:shd w:val="clear" w:color="auto" w:fill="auto"/>
            <w:vAlign w:val="center"/>
            <w:hideMark/>
          </w:tcPr>
          <w:p w14:paraId="2227D47F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run -d</w:t>
            </w: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6D0FD723" w14:textId="77777777" w:rsidR="0007136E" w:rsidRPr="004E03E4" w:rsidRDefault="0007136E" w:rsidP="00615F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Jalankan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kontena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dalam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latar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belakang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(detached mode)</w:t>
            </w:r>
          </w:p>
        </w:tc>
        <w:tc>
          <w:tcPr>
            <w:tcW w:w="1882" w:type="pct"/>
            <w:shd w:val="clear" w:color="auto" w:fill="auto"/>
            <w:vAlign w:val="center"/>
            <w:hideMark/>
          </w:tcPr>
          <w:p w14:paraId="13BD531A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docker run -d </w:t>
            </w:r>
            <w:proofErr w:type="spellStart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nginx</w:t>
            </w:r>
            <w:proofErr w:type="spellEnd"/>
          </w:p>
        </w:tc>
      </w:tr>
      <w:tr w:rsidR="0007136E" w:rsidRPr="0007136E" w14:paraId="3E10FF14" w14:textId="77777777" w:rsidTr="00615F96">
        <w:trPr>
          <w:trHeight w:val="315"/>
        </w:trPr>
        <w:tc>
          <w:tcPr>
            <w:tcW w:w="1476" w:type="pct"/>
            <w:shd w:val="clear" w:color="auto" w:fill="auto"/>
            <w:vAlign w:val="center"/>
            <w:hideMark/>
          </w:tcPr>
          <w:p w14:paraId="1B300156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docker run -p </w:t>
            </w:r>
            <w:proofErr w:type="spellStart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host:container</w:t>
            </w:r>
            <w:proofErr w:type="spellEnd"/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1BB012BE" w14:textId="77777777" w:rsidR="0007136E" w:rsidRPr="004E03E4" w:rsidRDefault="0007136E" w:rsidP="00615F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Peta port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antara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host dan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kontena</w:t>
            </w:r>
            <w:proofErr w:type="spellEnd"/>
          </w:p>
        </w:tc>
        <w:tc>
          <w:tcPr>
            <w:tcW w:w="1882" w:type="pct"/>
            <w:shd w:val="clear" w:color="auto" w:fill="auto"/>
            <w:vAlign w:val="center"/>
            <w:hideMark/>
          </w:tcPr>
          <w:p w14:paraId="4CCBB5F9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docker run -p 8080:80 </w:t>
            </w:r>
            <w:proofErr w:type="spellStart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nginx</w:t>
            </w:r>
            <w:proofErr w:type="spellEnd"/>
          </w:p>
        </w:tc>
      </w:tr>
      <w:tr w:rsidR="0007136E" w:rsidRPr="0007136E" w14:paraId="202E1529" w14:textId="77777777" w:rsidTr="00615F96">
        <w:trPr>
          <w:trHeight w:val="315"/>
        </w:trPr>
        <w:tc>
          <w:tcPr>
            <w:tcW w:w="1476" w:type="pct"/>
            <w:shd w:val="clear" w:color="auto" w:fill="auto"/>
            <w:vAlign w:val="center"/>
            <w:hideMark/>
          </w:tcPr>
          <w:p w14:paraId="2D167224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docker </w:t>
            </w:r>
            <w:proofErr w:type="spellStart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ps</w:t>
            </w:r>
            <w:proofErr w:type="spellEnd"/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51259AAE" w14:textId="77777777" w:rsidR="0007136E" w:rsidRPr="004E03E4" w:rsidRDefault="0007136E" w:rsidP="00615F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Lihat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kontena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sedang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berjalan</w:t>
            </w:r>
            <w:proofErr w:type="spellEnd"/>
          </w:p>
        </w:tc>
        <w:tc>
          <w:tcPr>
            <w:tcW w:w="1882" w:type="pct"/>
            <w:shd w:val="clear" w:color="auto" w:fill="auto"/>
            <w:vAlign w:val="center"/>
            <w:hideMark/>
          </w:tcPr>
          <w:p w14:paraId="2AABE99E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docker </w:t>
            </w:r>
            <w:proofErr w:type="spellStart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ps</w:t>
            </w:r>
            <w:proofErr w:type="spellEnd"/>
          </w:p>
        </w:tc>
      </w:tr>
      <w:tr w:rsidR="0007136E" w:rsidRPr="0007136E" w14:paraId="5E6FD9D9" w14:textId="77777777" w:rsidTr="00615F96">
        <w:trPr>
          <w:trHeight w:val="315"/>
        </w:trPr>
        <w:tc>
          <w:tcPr>
            <w:tcW w:w="1476" w:type="pct"/>
            <w:shd w:val="clear" w:color="auto" w:fill="auto"/>
            <w:vAlign w:val="center"/>
            <w:hideMark/>
          </w:tcPr>
          <w:p w14:paraId="22EE99AB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docker </w:t>
            </w:r>
            <w:proofErr w:type="spellStart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ps</w:t>
            </w:r>
            <w:proofErr w:type="spellEnd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 -a</w:t>
            </w: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3689EB72" w14:textId="77777777" w:rsidR="0007136E" w:rsidRPr="004E03E4" w:rsidRDefault="0007136E" w:rsidP="00615F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Lihat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semua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kontena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termasuk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telah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dihentikan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82" w:type="pct"/>
            <w:shd w:val="clear" w:color="auto" w:fill="auto"/>
            <w:vAlign w:val="center"/>
            <w:hideMark/>
          </w:tcPr>
          <w:p w14:paraId="641A4256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docker </w:t>
            </w:r>
            <w:proofErr w:type="spellStart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ps</w:t>
            </w:r>
            <w:proofErr w:type="spellEnd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 -a</w:t>
            </w:r>
          </w:p>
        </w:tc>
      </w:tr>
      <w:tr w:rsidR="0007136E" w:rsidRPr="0007136E" w14:paraId="14D8950F" w14:textId="77777777" w:rsidTr="00615F96">
        <w:trPr>
          <w:trHeight w:val="315"/>
        </w:trPr>
        <w:tc>
          <w:tcPr>
            <w:tcW w:w="1476" w:type="pct"/>
            <w:shd w:val="clear" w:color="auto" w:fill="auto"/>
            <w:vAlign w:val="center"/>
            <w:hideMark/>
          </w:tcPr>
          <w:p w14:paraId="0405364C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stop</w:t>
            </w: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5700BAA1" w14:textId="77777777" w:rsidR="0007136E" w:rsidRPr="004E03E4" w:rsidRDefault="0007136E" w:rsidP="00615F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Hentikan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kontena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sedang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berjalan</w:t>
            </w:r>
            <w:proofErr w:type="spellEnd"/>
          </w:p>
        </w:tc>
        <w:tc>
          <w:tcPr>
            <w:tcW w:w="1882" w:type="pct"/>
            <w:shd w:val="clear" w:color="auto" w:fill="auto"/>
            <w:vAlign w:val="center"/>
            <w:hideMark/>
          </w:tcPr>
          <w:p w14:paraId="52049518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docker stop </w:t>
            </w:r>
            <w:proofErr w:type="spellStart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my_container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atau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stop abc123</w:t>
            </w:r>
          </w:p>
        </w:tc>
      </w:tr>
      <w:tr w:rsidR="0007136E" w:rsidRPr="0007136E" w14:paraId="6E7422D2" w14:textId="77777777" w:rsidTr="00615F96">
        <w:trPr>
          <w:trHeight w:val="315"/>
        </w:trPr>
        <w:tc>
          <w:tcPr>
            <w:tcW w:w="1476" w:type="pct"/>
            <w:shd w:val="clear" w:color="auto" w:fill="auto"/>
            <w:vAlign w:val="center"/>
            <w:hideMark/>
          </w:tcPr>
          <w:p w14:paraId="53DB2409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rm</w:t>
            </w: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190240F8" w14:textId="77777777" w:rsidR="0007136E" w:rsidRPr="004E03E4" w:rsidRDefault="0007136E" w:rsidP="00615F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Padam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kontena</w:t>
            </w:r>
            <w:proofErr w:type="spellEnd"/>
          </w:p>
        </w:tc>
        <w:tc>
          <w:tcPr>
            <w:tcW w:w="1882" w:type="pct"/>
            <w:shd w:val="clear" w:color="auto" w:fill="auto"/>
            <w:vAlign w:val="center"/>
            <w:hideMark/>
          </w:tcPr>
          <w:p w14:paraId="06831974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docker rm </w:t>
            </w:r>
            <w:proofErr w:type="spellStart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my_container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atau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rm abc123</w:t>
            </w:r>
          </w:p>
        </w:tc>
      </w:tr>
      <w:tr w:rsidR="0007136E" w:rsidRPr="0007136E" w14:paraId="2848E0F8" w14:textId="77777777" w:rsidTr="00615F96">
        <w:trPr>
          <w:trHeight w:val="315"/>
        </w:trPr>
        <w:tc>
          <w:tcPr>
            <w:tcW w:w="1476" w:type="pct"/>
            <w:shd w:val="clear" w:color="auto" w:fill="auto"/>
            <w:vAlign w:val="center"/>
            <w:hideMark/>
          </w:tcPr>
          <w:p w14:paraId="7868CE84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docker </w:t>
            </w:r>
            <w:proofErr w:type="spellStart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rmi</w:t>
            </w:r>
            <w:proofErr w:type="spellEnd"/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67C7A473" w14:textId="77777777" w:rsidR="0007136E" w:rsidRPr="004E03E4" w:rsidRDefault="0007136E" w:rsidP="00615F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Padam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imej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Docker</w:t>
            </w:r>
          </w:p>
        </w:tc>
        <w:tc>
          <w:tcPr>
            <w:tcW w:w="1882" w:type="pct"/>
            <w:shd w:val="clear" w:color="auto" w:fill="auto"/>
            <w:vAlign w:val="center"/>
            <w:hideMark/>
          </w:tcPr>
          <w:p w14:paraId="70FCAB69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docker </w:t>
            </w:r>
            <w:proofErr w:type="spellStart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rmi</w:t>
            </w:r>
            <w:proofErr w:type="spellEnd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nginx</w:t>
            </w:r>
            <w:proofErr w:type="spellEnd"/>
          </w:p>
        </w:tc>
      </w:tr>
      <w:tr w:rsidR="0007136E" w:rsidRPr="0007136E" w14:paraId="3B67EA84" w14:textId="77777777" w:rsidTr="00615F96">
        <w:trPr>
          <w:trHeight w:val="315"/>
        </w:trPr>
        <w:tc>
          <w:tcPr>
            <w:tcW w:w="1476" w:type="pct"/>
            <w:shd w:val="clear" w:color="auto" w:fill="auto"/>
            <w:vAlign w:val="center"/>
            <w:hideMark/>
          </w:tcPr>
          <w:p w14:paraId="0EEB4D75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exec -it</w:t>
            </w: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7407404A" w14:textId="77777777" w:rsidR="0007136E" w:rsidRPr="004E03E4" w:rsidRDefault="0007136E" w:rsidP="00615F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Akses terminal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dalam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kontena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(interactive)</w:t>
            </w:r>
          </w:p>
        </w:tc>
        <w:tc>
          <w:tcPr>
            <w:tcW w:w="1882" w:type="pct"/>
            <w:shd w:val="clear" w:color="auto" w:fill="auto"/>
            <w:vAlign w:val="center"/>
            <w:hideMark/>
          </w:tcPr>
          <w:p w14:paraId="553A5F54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docker exec -it </w:t>
            </w:r>
            <w:proofErr w:type="spellStart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my_container</w:t>
            </w:r>
            <w:proofErr w:type="spellEnd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 bash</w:t>
            </w:r>
          </w:p>
        </w:tc>
      </w:tr>
      <w:tr w:rsidR="0007136E" w:rsidRPr="0007136E" w14:paraId="05D85374" w14:textId="77777777" w:rsidTr="00615F96">
        <w:trPr>
          <w:trHeight w:val="315"/>
        </w:trPr>
        <w:tc>
          <w:tcPr>
            <w:tcW w:w="1476" w:type="pct"/>
            <w:shd w:val="clear" w:color="auto" w:fill="auto"/>
            <w:vAlign w:val="center"/>
            <w:hideMark/>
          </w:tcPr>
          <w:p w14:paraId="1C9C8AFE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docker build -t </w:t>
            </w:r>
            <w:proofErr w:type="spellStart"/>
            <w:proofErr w:type="gramStart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nama:tag</w:t>
            </w:r>
            <w:proofErr w:type="spellEnd"/>
            <w:proofErr w:type="gramEnd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 .</w:t>
            </w: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3C8CFF3A" w14:textId="77777777" w:rsidR="0007136E" w:rsidRPr="004E03E4" w:rsidRDefault="0007136E" w:rsidP="00615F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Bina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imej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daripada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Dockerfile</w:t>
            </w:r>
            <w:proofErr w:type="spellEnd"/>
          </w:p>
        </w:tc>
        <w:tc>
          <w:tcPr>
            <w:tcW w:w="1882" w:type="pct"/>
            <w:shd w:val="clear" w:color="auto" w:fill="auto"/>
            <w:vAlign w:val="center"/>
            <w:hideMark/>
          </w:tcPr>
          <w:p w14:paraId="08281C74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docker build -t </w:t>
            </w:r>
            <w:proofErr w:type="spellStart"/>
            <w:proofErr w:type="gramStart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myapp:latest</w:t>
            </w:r>
            <w:proofErr w:type="spellEnd"/>
            <w:proofErr w:type="gramEnd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 .</w:t>
            </w:r>
          </w:p>
        </w:tc>
      </w:tr>
      <w:tr w:rsidR="0007136E" w:rsidRPr="0007136E" w14:paraId="6490AC82" w14:textId="77777777" w:rsidTr="00615F96">
        <w:trPr>
          <w:trHeight w:val="315"/>
        </w:trPr>
        <w:tc>
          <w:tcPr>
            <w:tcW w:w="1476" w:type="pct"/>
            <w:shd w:val="clear" w:color="auto" w:fill="auto"/>
            <w:vAlign w:val="center"/>
            <w:hideMark/>
          </w:tcPr>
          <w:p w14:paraId="57063D4A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compose up</w:t>
            </w: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256A29E9" w14:textId="77777777" w:rsidR="0007136E" w:rsidRPr="004E03E4" w:rsidRDefault="0007136E" w:rsidP="00615F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Jalankan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semua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servis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dalam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fail </w:t>
            </w: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docker-</w:t>
            </w:r>
            <w:proofErr w:type="spellStart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compose.yml</w:t>
            </w:r>
            <w:proofErr w:type="spellEnd"/>
          </w:p>
        </w:tc>
        <w:tc>
          <w:tcPr>
            <w:tcW w:w="1882" w:type="pct"/>
            <w:shd w:val="clear" w:color="auto" w:fill="auto"/>
            <w:vAlign w:val="center"/>
            <w:hideMark/>
          </w:tcPr>
          <w:p w14:paraId="74D683F1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compose up</w:t>
            </w:r>
          </w:p>
        </w:tc>
      </w:tr>
      <w:tr w:rsidR="0007136E" w:rsidRPr="0007136E" w14:paraId="2E014CE1" w14:textId="77777777" w:rsidTr="00615F96">
        <w:trPr>
          <w:trHeight w:val="315"/>
        </w:trPr>
        <w:tc>
          <w:tcPr>
            <w:tcW w:w="1476" w:type="pct"/>
            <w:shd w:val="clear" w:color="auto" w:fill="auto"/>
            <w:vAlign w:val="center"/>
            <w:hideMark/>
          </w:tcPr>
          <w:p w14:paraId="1D36F017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compose up -d</w:t>
            </w: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5FA5554E" w14:textId="77777777" w:rsidR="0007136E" w:rsidRPr="004E03E4" w:rsidRDefault="0007136E" w:rsidP="00615F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Jalankan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docker-compose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dalam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latar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belakang</w:t>
            </w:r>
            <w:proofErr w:type="spellEnd"/>
          </w:p>
        </w:tc>
        <w:tc>
          <w:tcPr>
            <w:tcW w:w="1882" w:type="pct"/>
            <w:shd w:val="clear" w:color="auto" w:fill="auto"/>
            <w:vAlign w:val="center"/>
            <w:hideMark/>
          </w:tcPr>
          <w:p w14:paraId="64C67EF4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compose up -d</w:t>
            </w:r>
          </w:p>
        </w:tc>
      </w:tr>
      <w:tr w:rsidR="0007136E" w:rsidRPr="0007136E" w14:paraId="4ECD4FF8" w14:textId="77777777" w:rsidTr="00615F96">
        <w:trPr>
          <w:trHeight w:val="315"/>
        </w:trPr>
        <w:tc>
          <w:tcPr>
            <w:tcW w:w="1476" w:type="pct"/>
            <w:shd w:val="clear" w:color="auto" w:fill="auto"/>
            <w:vAlign w:val="center"/>
            <w:hideMark/>
          </w:tcPr>
          <w:p w14:paraId="02EF1F58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compose down</w:t>
            </w: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2A923103" w14:textId="77777777" w:rsidR="0007136E" w:rsidRPr="004E03E4" w:rsidRDefault="0007136E" w:rsidP="00615F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Hentikan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buang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semua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servis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dari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docker-compose</w:t>
            </w:r>
          </w:p>
        </w:tc>
        <w:tc>
          <w:tcPr>
            <w:tcW w:w="1882" w:type="pct"/>
            <w:shd w:val="clear" w:color="auto" w:fill="auto"/>
            <w:vAlign w:val="center"/>
            <w:hideMark/>
          </w:tcPr>
          <w:p w14:paraId="456F02DA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compose down</w:t>
            </w:r>
          </w:p>
        </w:tc>
      </w:tr>
    </w:tbl>
    <w:p w14:paraId="722921E4" w14:textId="77777777" w:rsidR="00A82B6A" w:rsidRPr="004E03E4" w:rsidRDefault="00A82B6A" w:rsidP="00A82B6A">
      <w:pPr>
        <w:spacing w:before="100" w:beforeAutospacing="1" w:after="100" w:afterAutospacing="1"/>
        <w:rPr>
          <w:rFonts w:asciiTheme="minorHAnsi" w:hAnsiTheme="minorHAnsi"/>
        </w:rPr>
      </w:pPr>
      <w:r w:rsidRPr="004E03E4">
        <w:rPr>
          <w:rFonts w:asciiTheme="minorHAnsi" w:hAnsiTheme="minorHAnsi"/>
        </w:rPr>
        <w:t xml:space="preserve">Nota </w:t>
      </w:r>
      <w:proofErr w:type="spellStart"/>
      <w:r w:rsidRPr="004E03E4">
        <w:rPr>
          <w:rFonts w:asciiTheme="minorHAnsi" w:hAnsiTheme="minorHAnsi"/>
        </w:rPr>
        <w:t>Tambahan</w:t>
      </w:r>
      <w:proofErr w:type="spellEnd"/>
      <w:r w:rsidRPr="004E03E4">
        <w:rPr>
          <w:rFonts w:asciiTheme="minorHAnsi" w:hAnsiTheme="minorHAnsi"/>
        </w:rPr>
        <w:t>:</w:t>
      </w:r>
    </w:p>
    <w:p w14:paraId="2F060AE2" w14:textId="77777777" w:rsidR="00A82B6A" w:rsidRPr="00A82B6A" w:rsidRDefault="00A82B6A" w:rsidP="00923142">
      <w:pPr>
        <w:numPr>
          <w:ilvl w:val="0"/>
          <w:numId w:val="7"/>
        </w:numPr>
        <w:spacing w:before="100" w:beforeAutospacing="1" w:after="100" w:afterAutospacing="1"/>
        <w:rPr>
          <w:rFonts w:asciiTheme="minorHAnsi" w:hAnsiTheme="minorHAnsi"/>
        </w:rPr>
      </w:pPr>
      <w:r w:rsidRPr="00A82B6A">
        <w:rPr>
          <w:rStyle w:val="HTMLCode"/>
          <w:rFonts w:asciiTheme="minorHAnsi" w:hAnsiTheme="minorHAnsi"/>
          <w:sz w:val="24"/>
          <w:szCs w:val="24"/>
        </w:rPr>
        <w:t>-d</w:t>
      </w:r>
      <w:r w:rsidRPr="00A82B6A">
        <w:rPr>
          <w:rFonts w:asciiTheme="minorHAnsi" w:hAnsiTheme="minorHAnsi"/>
        </w:rPr>
        <w:t xml:space="preserve"> = detached (</w:t>
      </w:r>
      <w:proofErr w:type="spellStart"/>
      <w:r w:rsidRPr="00A82B6A">
        <w:rPr>
          <w:rFonts w:asciiTheme="minorHAnsi" w:hAnsiTheme="minorHAnsi"/>
        </w:rPr>
        <w:t>jalan</w:t>
      </w:r>
      <w:proofErr w:type="spellEnd"/>
      <w:r w:rsidRPr="00A82B6A">
        <w:rPr>
          <w:rFonts w:asciiTheme="minorHAnsi" w:hAnsiTheme="minorHAnsi"/>
        </w:rPr>
        <w:t xml:space="preserve"> di </w:t>
      </w:r>
      <w:proofErr w:type="spellStart"/>
      <w:r w:rsidRPr="00A82B6A">
        <w:rPr>
          <w:rFonts w:asciiTheme="minorHAnsi" w:hAnsiTheme="minorHAnsi"/>
        </w:rPr>
        <w:t>belakang</w:t>
      </w:r>
      <w:proofErr w:type="spellEnd"/>
      <w:r w:rsidRPr="00A82B6A">
        <w:rPr>
          <w:rFonts w:asciiTheme="minorHAnsi" w:hAnsiTheme="minorHAnsi"/>
        </w:rPr>
        <w:t xml:space="preserve"> </w:t>
      </w:r>
      <w:proofErr w:type="spellStart"/>
      <w:r w:rsidRPr="00A82B6A">
        <w:rPr>
          <w:rFonts w:asciiTheme="minorHAnsi" w:hAnsiTheme="minorHAnsi"/>
        </w:rPr>
        <w:t>tanpa</w:t>
      </w:r>
      <w:proofErr w:type="spellEnd"/>
      <w:r w:rsidRPr="00A82B6A">
        <w:rPr>
          <w:rFonts w:asciiTheme="minorHAnsi" w:hAnsiTheme="minorHAnsi"/>
        </w:rPr>
        <w:t xml:space="preserve"> </w:t>
      </w:r>
      <w:proofErr w:type="spellStart"/>
      <w:r w:rsidRPr="00A82B6A">
        <w:rPr>
          <w:rFonts w:asciiTheme="minorHAnsi" w:hAnsiTheme="minorHAnsi"/>
        </w:rPr>
        <w:t>keluar</w:t>
      </w:r>
      <w:proofErr w:type="spellEnd"/>
      <w:r w:rsidRPr="00A82B6A">
        <w:rPr>
          <w:rFonts w:asciiTheme="minorHAnsi" w:hAnsiTheme="minorHAnsi"/>
        </w:rPr>
        <w:t xml:space="preserve"> output di terminal)</w:t>
      </w:r>
    </w:p>
    <w:p w14:paraId="15DC5F0A" w14:textId="77777777" w:rsidR="00A82B6A" w:rsidRPr="00A82B6A" w:rsidRDefault="00A82B6A" w:rsidP="00923142">
      <w:pPr>
        <w:numPr>
          <w:ilvl w:val="0"/>
          <w:numId w:val="7"/>
        </w:numPr>
        <w:spacing w:before="100" w:beforeAutospacing="1" w:after="100" w:afterAutospacing="1"/>
        <w:rPr>
          <w:rFonts w:asciiTheme="minorHAnsi" w:hAnsiTheme="minorHAnsi"/>
        </w:rPr>
      </w:pPr>
      <w:r w:rsidRPr="00A82B6A">
        <w:rPr>
          <w:rStyle w:val="HTMLCode"/>
          <w:rFonts w:asciiTheme="minorHAnsi" w:hAnsiTheme="minorHAnsi"/>
          <w:sz w:val="24"/>
          <w:szCs w:val="24"/>
        </w:rPr>
        <w:t>-p</w:t>
      </w:r>
      <w:r w:rsidRPr="00A82B6A">
        <w:rPr>
          <w:rFonts w:asciiTheme="minorHAnsi" w:hAnsiTheme="minorHAnsi"/>
        </w:rPr>
        <w:t xml:space="preserve"> = port mapping, </w:t>
      </w:r>
      <w:proofErr w:type="spellStart"/>
      <w:r w:rsidRPr="00A82B6A">
        <w:rPr>
          <w:rFonts w:asciiTheme="minorHAnsi" w:hAnsiTheme="minorHAnsi"/>
        </w:rPr>
        <w:t>contohnya</w:t>
      </w:r>
      <w:proofErr w:type="spellEnd"/>
      <w:r w:rsidRPr="00A82B6A">
        <w:rPr>
          <w:rFonts w:asciiTheme="minorHAnsi" w:hAnsiTheme="minorHAnsi"/>
        </w:rPr>
        <w:t xml:space="preserve"> </w:t>
      </w:r>
      <w:r w:rsidRPr="00A82B6A">
        <w:rPr>
          <w:rStyle w:val="HTMLCode"/>
          <w:rFonts w:asciiTheme="minorHAnsi" w:hAnsiTheme="minorHAnsi"/>
          <w:sz w:val="24"/>
          <w:szCs w:val="24"/>
        </w:rPr>
        <w:t>-p 8080:80</w:t>
      </w:r>
      <w:r w:rsidRPr="00A82B6A">
        <w:rPr>
          <w:rFonts w:asciiTheme="minorHAnsi" w:hAnsiTheme="minorHAnsi"/>
        </w:rPr>
        <w:t xml:space="preserve"> </w:t>
      </w:r>
      <w:proofErr w:type="spellStart"/>
      <w:r w:rsidRPr="00A82B6A">
        <w:rPr>
          <w:rFonts w:asciiTheme="minorHAnsi" w:hAnsiTheme="minorHAnsi"/>
        </w:rPr>
        <w:t>bermakna</w:t>
      </w:r>
      <w:proofErr w:type="spellEnd"/>
      <w:r w:rsidRPr="00A82B6A">
        <w:rPr>
          <w:rFonts w:asciiTheme="minorHAnsi" w:hAnsiTheme="minorHAnsi"/>
        </w:rPr>
        <w:t xml:space="preserve"> </w:t>
      </w:r>
      <w:proofErr w:type="spellStart"/>
      <w:r w:rsidRPr="00A82B6A">
        <w:rPr>
          <w:rFonts w:asciiTheme="minorHAnsi" w:hAnsiTheme="minorHAnsi"/>
        </w:rPr>
        <w:t>akses</w:t>
      </w:r>
      <w:proofErr w:type="spellEnd"/>
      <w:r w:rsidRPr="00A82B6A">
        <w:rPr>
          <w:rFonts w:asciiTheme="minorHAnsi" w:hAnsiTheme="minorHAnsi"/>
        </w:rPr>
        <w:t xml:space="preserve"> </w:t>
      </w:r>
      <w:proofErr w:type="spellStart"/>
      <w:r w:rsidRPr="00A82B6A">
        <w:rPr>
          <w:rFonts w:asciiTheme="minorHAnsi" w:hAnsiTheme="minorHAnsi"/>
        </w:rPr>
        <w:t>aplikasi</w:t>
      </w:r>
      <w:proofErr w:type="spellEnd"/>
      <w:r w:rsidRPr="00A82B6A">
        <w:rPr>
          <w:rFonts w:asciiTheme="minorHAnsi" w:hAnsiTheme="minorHAnsi"/>
        </w:rPr>
        <w:t xml:space="preserve"> </w:t>
      </w:r>
      <w:proofErr w:type="spellStart"/>
      <w:r w:rsidRPr="00A82B6A">
        <w:rPr>
          <w:rFonts w:asciiTheme="minorHAnsi" w:hAnsiTheme="minorHAnsi"/>
        </w:rPr>
        <w:t>dari</w:t>
      </w:r>
      <w:proofErr w:type="spellEnd"/>
      <w:r w:rsidRPr="00A82B6A">
        <w:rPr>
          <w:rFonts w:asciiTheme="minorHAnsi" w:hAnsiTheme="minorHAnsi"/>
        </w:rPr>
        <w:t xml:space="preserve"> </w:t>
      </w:r>
      <w:r w:rsidRPr="00A82B6A">
        <w:rPr>
          <w:rStyle w:val="HTMLCode"/>
          <w:rFonts w:asciiTheme="minorHAnsi" w:hAnsiTheme="minorHAnsi"/>
          <w:sz w:val="24"/>
          <w:szCs w:val="24"/>
        </w:rPr>
        <w:t>localhost:8080</w:t>
      </w:r>
    </w:p>
    <w:p w14:paraId="4236BB6E" w14:textId="77777777" w:rsidR="00A82B6A" w:rsidRPr="00A82B6A" w:rsidRDefault="00A82B6A" w:rsidP="00923142">
      <w:pPr>
        <w:numPr>
          <w:ilvl w:val="0"/>
          <w:numId w:val="7"/>
        </w:numPr>
        <w:spacing w:before="100" w:beforeAutospacing="1" w:after="100" w:afterAutospacing="1"/>
        <w:rPr>
          <w:rFonts w:asciiTheme="minorHAnsi" w:hAnsiTheme="minorHAnsi"/>
        </w:rPr>
      </w:pPr>
      <w:r w:rsidRPr="00A82B6A">
        <w:rPr>
          <w:rStyle w:val="HTMLCode"/>
          <w:rFonts w:asciiTheme="minorHAnsi" w:hAnsiTheme="minorHAnsi"/>
          <w:sz w:val="24"/>
          <w:szCs w:val="24"/>
        </w:rPr>
        <w:t>-it</w:t>
      </w:r>
      <w:r w:rsidRPr="00A82B6A">
        <w:rPr>
          <w:rFonts w:asciiTheme="minorHAnsi" w:hAnsiTheme="minorHAnsi"/>
        </w:rPr>
        <w:t xml:space="preserve"> = interactive mode + terminal (</w:t>
      </w:r>
      <w:proofErr w:type="spellStart"/>
      <w:r w:rsidRPr="00A82B6A">
        <w:rPr>
          <w:rFonts w:asciiTheme="minorHAnsi" w:hAnsiTheme="minorHAnsi"/>
        </w:rPr>
        <w:t>untuk</w:t>
      </w:r>
      <w:proofErr w:type="spellEnd"/>
      <w:r w:rsidRPr="00A82B6A">
        <w:rPr>
          <w:rFonts w:asciiTheme="minorHAnsi" w:hAnsiTheme="minorHAnsi"/>
        </w:rPr>
        <w:t xml:space="preserve"> </w:t>
      </w:r>
      <w:proofErr w:type="spellStart"/>
      <w:r w:rsidRPr="00A82B6A">
        <w:rPr>
          <w:rFonts w:asciiTheme="minorHAnsi" w:hAnsiTheme="minorHAnsi"/>
        </w:rPr>
        <w:t>masuk</w:t>
      </w:r>
      <w:proofErr w:type="spellEnd"/>
      <w:r w:rsidRPr="00A82B6A">
        <w:rPr>
          <w:rFonts w:asciiTheme="minorHAnsi" w:hAnsiTheme="minorHAnsi"/>
        </w:rPr>
        <w:t xml:space="preserve"> </w:t>
      </w:r>
      <w:proofErr w:type="spellStart"/>
      <w:r w:rsidRPr="00A82B6A">
        <w:rPr>
          <w:rFonts w:asciiTheme="minorHAnsi" w:hAnsiTheme="minorHAnsi"/>
        </w:rPr>
        <w:t>dalam</w:t>
      </w:r>
      <w:proofErr w:type="spellEnd"/>
      <w:r w:rsidRPr="00A82B6A">
        <w:rPr>
          <w:rFonts w:asciiTheme="minorHAnsi" w:hAnsiTheme="minorHAnsi"/>
        </w:rPr>
        <w:t xml:space="preserve"> </w:t>
      </w:r>
      <w:proofErr w:type="spellStart"/>
      <w:r w:rsidRPr="00A82B6A">
        <w:rPr>
          <w:rFonts w:asciiTheme="minorHAnsi" w:hAnsiTheme="minorHAnsi"/>
        </w:rPr>
        <w:t>kontena</w:t>
      </w:r>
      <w:proofErr w:type="spellEnd"/>
      <w:r w:rsidRPr="00A82B6A">
        <w:rPr>
          <w:rFonts w:asciiTheme="minorHAnsi" w:hAnsiTheme="minorHAnsi"/>
        </w:rPr>
        <w:t>)</w:t>
      </w:r>
    </w:p>
    <w:p w14:paraId="48C138A9" w14:textId="77777777" w:rsidR="00A82B6A" w:rsidRPr="00A82B6A" w:rsidRDefault="00A82B6A" w:rsidP="00923142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n-MY" w:eastAsia="en-MY"/>
        </w:rPr>
      </w:pPr>
      <w:r w:rsidRPr="00A82B6A">
        <w:rPr>
          <w:rFonts w:eastAsia="Times New Roman" w:cs="Courier New"/>
          <w:b/>
          <w:bCs/>
          <w:sz w:val="24"/>
          <w:szCs w:val="24"/>
          <w:lang w:val="en-MY" w:eastAsia="en-MY"/>
        </w:rPr>
        <w:t>docker compose</w:t>
      </w:r>
      <w:r w:rsidRPr="00A82B6A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A82B6A">
        <w:rPr>
          <w:rFonts w:eastAsia="Times New Roman" w:cs="Times New Roman"/>
          <w:sz w:val="24"/>
          <w:szCs w:val="24"/>
          <w:lang w:val="en-MY" w:eastAsia="en-MY"/>
        </w:rPr>
        <w:t>digunakan</w:t>
      </w:r>
      <w:proofErr w:type="spellEnd"/>
      <w:r w:rsidRPr="00A82B6A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A82B6A">
        <w:rPr>
          <w:rFonts w:eastAsia="Times New Roman" w:cs="Times New Roman"/>
          <w:sz w:val="24"/>
          <w:szCs w:val="24"/>
          <w:lang w:val="en-MY" w:eastAsia="en-MY"/>
        </w:rPr>
        <w:t>bila</w:t>
      </w:r>
      <w:proofErr w:type="spellEnd"/>
      <w:r w:rsidRPr="00A82B6A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A82B6A">
        <w:rPr>
          <w:rFonts w:eastAsia="Times New Roman" w:cs="Times New Roman"/>
          <w:sz w:val="24"/>
          <w:szCs w:val="24"/>
          <w:lang w:val="en-MY" w:eastAsia="en-MY"/>
        </w:rPr>
        <w:t>anda</w:t>
      </w:r>
      <w:proofErr w:type="spellEnd"/>
      <w:r w:rsidRPr="00A82B6A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A82B6A">
        <w:rPr>
          <w:rFonts w:eastAsia="Times New Roman" w:cs="Times New Roman"/>
          <w:sz w:val="24"/>
          <w:szCs w:val="24"/>
          <w:lang w:val="en-MY" w:eastAsia="en-MY"/>
        </w:rPr>
        <w:t>mahu</w:t>
      </w:r>
      <w:proofErr w:type="spellEnd"/>
      <w:r w:rsidRPr="00A82B6A">
        <w:rPr>
          <w:rFonts w:eastAsia="Times New Roman" w:cs="Times New Roman"/>
          <w:sz w:val="24"/>
          <w:szCs w:val="24"/>
          <w:lang w:val="en-MY" w:eastAsia="en-MY"/>
        </w:rPr>
        <w:t xml:space="preserve"> urus </w:t>
      </w:r>
      <w:proofErr w:type="spellStart"/>
      <w:r w:rsidRPr="00A82B6A">
        <w:rPr>
          <w:rFonts w:eastAsia="Times New Roman" w:cs="Times New Roman"/>
          <w:sz w:val="24"/>
          <w:szCs w:val="24"/>
          <w:lang w:val="en-MY" w:eastAsia="en-MY"/>
        </w:rPr>
        <w:t>banyak</w:t>
      </w:r>
      <w:proofErr w:type="spellEnd"/>
      <w:r w:rsidRPr="00A82B6A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A82B6A">
        <w:rPr>
          <w:rFonts w:eastAsia="Times New Roman" w:cs="Times New Roman"/>
          <w:sz w:val="24"/>
          <w:szCs w:val="24"/>
          <w:lang w:val="en-MY" w:eastAsia="en-MY"/>
        </w:rPr>
        <w:t>kontena</w:t>
      </w:r>
      <w:proofErr w:type="spellEnd"/>
      <w:r w:rsidRPr="00A82B6A">
        <w:rPr>
          <w:rFonts w:eastAsia="Times New Roman" w:cs="Times New Roman"/>
          <w:sz w:val="24"/>
          <w:szCs w:val="24"/>
          <w:lang w:val="en-MY" w:eastAsia="en-MY"/>
        </w:rPr>
        <w:t xml:space="preserve"> (multi-container apps) </w:t>
      </w:r>
      <w:proofErr w:type="spellStart"/>
      <w:r w:rsidRPr="00A82B6A">
        <w:rPr>
          <w:rFonts w:eastAsia="Times New Roman" w:cs="Times New Roman"/>
          <w:sz w:val="24"/>
          <w:szCs w:val="24"/>
          <w:lang w:val="en-MY" w:eastAsia="en-MY"/>
        </w:rPr>
        <w:t>seperti</w:t>
      </w:r>
      <w:proofErr w:type="spellEnd"/>
      <w:r w:rsidRPr="00A82B6A">
        <w:rPr>
          <w:rFonts w:eastAsia="Times New Roman" w:cs="Times New Roman"/>
          <w:sz w:val="24"/>
          <w:szCs w:val="24"/>
          <w:lang w:val="en-MY" w:eastAsia="en-MY"/>
        </w:rPr>
        <w:t xml:space="preserve"> frontend + backend + database </w:t>
      </w:r>
      <w:proofErr w:type="spellStart"/>
      <w:r w:rsidRPr="00A82B6A">
        <w:rPr>
          <w:rFonts w:eastAsia="Times New Roman" w:cs="Times New Roman"/>
          <w:sz w:val="24"/>
          <w:szCs w:val="24"/>
          <w:lang w:val="en-MY" w:eastAsia="en-MY"/>
        </w:rPr>
        <w:t>serentak</w:t>
      </w:r>
      <w:proofErr w:type="spellEnd"/>
      <w:r w:rsidRPr="00A82B6A">
        <w:rPr>
          <w:rFonts w:eastAsia="Times New Roman" w:cs="Times New Roman"/>
          <w:sz w:val="24"/>
          <w:szCs w:val="24"/>
          <w:lang w:val="en-MY" w:eastAsia="en-MY"/>
        </w:rPr>
        <w:t>.</w:t>
      </w:r>
    </w:p>
    <w:p w14:paraId="76742AD8" w14:textId="247D423D" w:rsidR="00250315" w:rsidRPr="004E03E4" w:rsidRDefault="00250315" w:rsidP="00250315">
      <w:pPr>
        <w:pStyle w:val="Title"/>
        <w:rPr>
          <w:rFonts w:asciiTheme="minorHAnsi" w:hAnsiTheme="minorHAnsi"/>
          <w:sz w:val="56"/>
          <w:szCs w:val="56"/>
        </w:rPr>
      </w:pPr>
      <w:bookmarkStart w:id="1" w:name="_Hlk198759747"/>
      <w:r w:rsidRPr="004E03E4">
        <w:rPr>
          <w:rFonts w:asciiTheme="minorHAnsi" w:hAnsiTheme="minorHAnsi"/>
          <w:sz w:val="56"/>
          <w:szCs w:val="56"/>
        </w:rPr>
        <w:lastRenderedPageBreak/>
        <w:t>LATIHAN AMALI</w:t>
      </w:r>
    </w:p>
    <w:p w14:paraId="576DF71A" w14:textId="30AD82C1" w:rsidR="00250315" w:rsidRDefault="00250315" w:rsidP="00250315"/>
    <w:p w14:paraId="3F44FEF7" w14:textId="0B7C9FDD" w:rsidR="0050597A" w:rsidRPr="004E03E4" w:rsidRDefault="00250315" w:rsidP="003A37FC">
      <w:pPr>
        <w:pStyle w:val="Heading1"/>
        <w:rPr>
          <w:rFonts w:asciiTheme="minorHAnsi" w:hAnsiTheme="minorHAnsi"/>
          <w:sz w:val="28"/>
          <w:szCs w:val="28"/>
        </w:rPr>
      </w:pPr>
      <w:r w:rsidRPr="004E03E4">
        <w:rPr>
          <w:rFonts w:asciiTheme="minorHAnsi" w:hAnsiTheme="minorHAnsi"/>
          <w:sz w:val="28"/>
          <w:szCs w:val="28"/>
        </w:rPr>
        <w:t>1.</w:t>
      </w:r>
      <w:r w:rsidR="00E50FA1" w:rsidRPr="004E03E4">
        <w:rPr>
          <w:rFonts w:asciiTheme="minorHAnsi" w:hAnsiTheme="minorHAnsi"/>
          <w:sz w:val="28"/>
          <w:szCs w:val="28"/>
        </w:rPr>
        <w:t xml:space="preserve"> PROSEDUR PEMASANGAN DOCKER DESKTOP (WINDOWS)</w:t>
      </w:r>
    </w:p>
    <w:p w14:paraId="2339FC85" w14:textId="330BD013" w:rsidR="0050597A" w:rsidRPr="00E42105" w:rsidRDefault="0050597A" w:rsidP="00923142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n-MY" w:eastAsia="en-MY"/>
        </w:rPr>
      </w:pPr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 xml:space="preserve">Akses </w:t>
      </w:r>
      <w:proofErr w:type="spellStart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>laman</w:t>
      </w:r>
      <w:proofErr w:type="spellEnd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>rasmi</w:t>
      </w:r>
      <w:proofErr w:type="spellEnd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 xml:space="preserve"> Docker.</w:t>
      </w:r>
      <w:r w:rsidRPr="00E42105">
        <w:rPr>
          <w:rFonts w:eastAsia="Times New Roman" w:cs="Times New Roman"/>
          <w:sz w:val="24"/>
          <w:szCs w:val="24"/>
          <w:lang w:val="en-MY" w:eastAsia="en-MY"/>
        </w:rPr>
        <w:br/>
        <w:t xml:space="preserve">Layari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laman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web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rasmi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Docker di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pautan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berikut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>:</w:t>
      </w:r>
      <w:r w:rsidRPr="00E42105">
        <w:rPr>
          <w:rFonts w:eastAsia="Times New Roman" w:cs="Times New Roman"/>
          <w:sz w:val="24"/>
          <w:szCs w:val="24"/>
          <w:lang w:val="en-MY" w:eastAsia="en-MY"/>
        </w:rPr>
        <w:br/>
      </w:r>
      <w:hyperlink r:id="rId10" w:history="1">
        <w:r w:rsidR="003A37FC" w:rsidRPr="00E42105">
          <w:rPr>
            <w:rStyle w:val="Hyperlink"/>
            <w:rFonts w:eastAsia="Times New Roman" w:cs="Times New Roman"/>
            <w:sz w:val="24"/>
            <w:szCs w:val="24"/>
            <w:lang w:val="en-MY" w:eastAsia="en-MY"/>
          </w:rPr>
          <w:t>https://www.docker.com/products/docker-desktop</w:t>
        </w:r>
      </w:hyperlink>
      <w:r w:rsidR="003A37FC" w:rsidRPr="00E42105">
        <w:rPr>
          <w:rFonts w:eastAsia="Times New Roman" w:cs="Times New Roman"/>
          <w:sz w:val="24"/>
          <w:szCs w:val="24"/>
          <w:lang w:val="en-MY" w:eastAsia="en-MY"/>
        </w:rPr>
        <w:br/>
      </w:r>
    </w:p>
    <w:p w14:paraId="0299483F" w14:textId="673A3BD9" w:rsidR="0050597A" w:rsidRPr="00E42105" w:rsidRDefault="0050597A" w:rsidP="00923142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n-MY" w:eastAsia="en-MY"/>
        </w:rPr>
      </w:pPr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 xml:space="preserve">Muat </w:t>
      </w:r>
      <w:proofErr w:type="spellStart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>turun</w:t>
      </w:r>
      <w:proofErr w:type="spellEnd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>pemasang</w:t>
      </w:r>
      <w:proofErr w:type="spellEnd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>.</w:t>
      </w:r>
      <w:r w:rsidRPr="00E42105">
        <w:rPr>
          <w:rFonts w:eastAsia="Times New Roman" w:cs="Times New Roman"/>
          <w:sz w:val="24"/>
          <w:szCs w:val="24"/>
          <w:lang w:val="en-MY" w:eastAsia="en-MY"/>
        </w:rPr>
        <w:br/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Klik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pada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butang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muat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turun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untuk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sistem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operasi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Windows.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Pemasang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biasanya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berformat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r w:rsidRPr="00E42105">
        <w:rPr>
          <w:rFonts w:eastAsia="Times New Roman" w:cs="Courier New"/>
          <w:sz w:val="24"/>
          <w:szCs w:val="24"/>
          <w:lang w:val="en-MY" w:eastAsia="en-MY"/>
        </w:rPr>
        <w:t>.exe</w:t>
      </w:r>
      <w:r w:rsidRPr="00E42105">
        <w:rPr>
          <w:rFonts w:eastAsia="Times New Roman" w:cs="Times New Roman"/>
          <w:sz w:val="24"/>
          <w:szCs w:val="24"/>
          <w:lang w:val="en-MY" w:eastAsia="en-MY"/>
        </w:rPr>
        <w:t>.</w:t>
      </w:r>
      <w:r w:rsidR="003A37FC" w:rsidRPr="00E42105">
        <w:rPr>
          <w:rFonts w:eastAsia="Times New Roman" w:cs="Times New Roman"/>
          <w:sz w:val="24"/>
          <w:szCs w:val="24"/>
          <w:lang w:val="en-MY" w:eastAsia="en-MY"/>
        </w:rPr>
        <w:br/>
      </w:r>
      <w:r w:rsidR="003A37FC" w:rsidRPr="00E42105">
        <w:rPr>
          <w:rFonts w:eastAsia="Times New Roman" w:cs="Times New Roman"/>
          <w:sz w:val="24"/>
          <w:szCs w:val="24"/>
          <w:lang w:val="en-MY" w:eastAsia="en-MY"/>
        </w:rPr>
        <w:br/>
      </w:r>
      <w:r w:rsidR="003A37FC" w:rsidRPr="00E42105">
        <w:rPr>
          <w:rFonts w:eastAsia="Times New Roman" w:cs="Times New Roman"/>
          <w:noProof/>
          <w:sz w:val="24"/>
          <w:szCs w:val="24"/>
          <w:lang w:val="en-MY" w:eastAsia="en-MY"/>
        </w:rPr>
        <w:drawing>
          <wp:inline distT="0" distB="0" distL="0" distR="0" wp14:anchorId="5AF4F16B" wp14:editId="688F0048">
            <wp:extent cx="4752975" cy="278412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67860" cy="279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A37FC" w:rsidRPr="00E42105">
        <w:rPr>
          <w:rFonts w:eastAsia="Times New Roman" w:cs="Times New Roman"/>
          <w:sz w:val="24"/>
          <w:szCs w:val="24"/>
          <w:lang w:val="en-MY" w:eastAsia="en-MY"/>
        </w:rPr>
        <w:br/>
      </w:r>
    </w:p>
    <w:p w14:paraId="4D7548C4" w14:textId="470D8AB8" w:rsidR="0050597A" w:rsidRPr="00E42105" w:rsidRDefault="0050597A" w:rsidP="00923142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n-MY" w:eastAsia="en-MY"/>
        </w:rPr>
      </w:pPr>
      <w:proofErr w:type="spellStart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>Jalankan</w:t>
      </w:r>
      <w:proofErr w:type="spellEnd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>pemasang</w:t>
      </w:r>
      <w:proofErr w:type="spellEnd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>.</w:t>
      </w:r>
      <w:r w:rsidRPr="00E42105">
        <w:rPr>
          <w:rFonts w:eastAsia="Times New Roman" w:cs="Times New Roman"/>
          <w:sz w:val="24"/>
          <w:szCs w:val="24"/>
          <w:lang w:val="en-MY" w:eastAsia="en-MY"/>
        </w:rPr>
        <w:br/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Klik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dua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kali pada fail </w:t>
      </w:r>
      <w:r w:rsidRPr="00E42105">
        <w:rPr>
          <w:rFonts w:eastAsia="Times New Roman" w:cs="Courier New"/>
          <w:sz w:val="24"/>
          <w:szCs w:val="24"/>
          <w:lang w:val="en-MY" w:eastAsia="en-MY"/>
        </w:rPr>
        <w:t>.exe</w:t>
      </w:r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untuk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memulakan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proses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pemasangan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>.</w:t>
      </w:r>
      <w:r w:rsidR="003A37FC" w:rsidRPr="00E42105">
        <w:rPr>
          <w:rFonts w:eastAsia="Times New Roman" w:cs="Times New Roman"/>
          <w:sz w:val="24"/>
          <w:szCs w:val="24"/>
          <w:lang w:val="en-MY" w:eastAsia="en-MY"/>
        </w:rPr>
        <w:br/>
      </w:r>
    </w:p>
    <w:p w14:paraId="277563AB" w14:textId="6D8F9FD7" w:rsidR="0050597A" w:rsidRPr="00E42105" w:rsidRDefault="0050597A" w:rsidP="00923142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n-MY" w:eastAsia="en-MY"/>
        </w:rPr>
      </w:pPr>
      <w:proofErr w:type="spellStart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>Ikuti</w:t>
      </w:r>
      <w:proofErr w:type="spellEnd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>arahan</w:t>
      </w:r>
      <w:proofErr w:type="spellEnd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>pemasangan</w:t>
      </w:r>
      <w:proofErr w:type="spellEnd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>.</w:t>
      </w:r>
      <w:r w:rsidRPr="00E42105">
        <w:rPr>
          <w:rFonts w:eastAsia="Times New Roman" w:cs="Times New Roman"/>
          <w:sz w:val="24"/>
          <w:szCs w:val="24"/>
          <w:lang w:val="en-MY" w:eastAsia="en-MY"/>
        </w:rPr>
        <w:br/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Semasa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pemasangan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,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pastikan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pilihan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untuk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memasang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WSL 2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diaktifkan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(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jika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menggunakan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Windows Home).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Teruskan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mengikut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arahan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yang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diberikan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>.</w:t>
      </w:r>
      <w:r w:rsidR="003A37FC" w:rsidRPr="00E42105">
        <w:rPr>
          <w:rFonts w:eastAsia="Times New Roman" w:cs="Times New Roman"/>
          <w:sz w:val="24"/>
          <w:szCs w:val="24"/>
          <w:lang w:val="en-MY" w:eastAsia="en-MY"/>
        </w:rPr>
        <w:br/>
      </w:r>
    </w:p>
    <w:p w14:paraId="5D7D6725" w14:textId="5C708050" w:rsidR="0050597A" w:rsidRPr="00E42105" w:rsidRDefault="0050597A" w:rsidP="00923142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n-MY" w:eastAsia="en-MY"/>
        </w:rPr>
      </w:pPr>
      <w:proofErr w:type="spellStart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>Selesaikan</w:t>
      </w:r>
      <w:proofErr w:type="spellEnd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>pemasangan</w:t>
      </w:r>
      <w:proofErr w:type="spellEnd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>.</w:t>
      </w:r>
      <w:r w:rsidRPr="00E42105">
        <w:rPr>
          <w:rFonts w:eastAsia="Times New Roman" w:cs="Times New Roman"/>
          <w:sz w:val="24"/>
          <w:szCs w:val="24"/>
          <w:lang w:val="en-MY" w:eastAsia="en-MY"/>
        </w:rPr>
        <w:br/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Tunggu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sehingga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pemasangan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selesai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sepenuhnya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.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Sistem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mungkin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akan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meminta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untuk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dimulakan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semula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(restart).</w:t>
      </w:r>
      <w:r w:rsidR="003A37FC" w:rsidRPr="00E42105">
        <w:rPr>
          <w:rFonts w:eastAsia="Times New Roman" w:cs="Times New Roman"/>
          <w:sz w:val="24"/>
          <w:szCs w:val="24"/>
          <w:lang w:val="en-MY" w:eastAsia="en-MY"/>
        </w:rPr>
        <w:br/>
      </w:r>
      <w:r w:rsidR="003A37FC" w:rsidRPr="00E42105">
        <w:rPr>
          <w:rFonts w:eastAsia="Times New Roman" w:cs="Times New Roman"/>
          <w:sz w:val="24"/>
          <w:szCs w:val="24"/>
          <w:lang w:val="en-MY" w:eastAsia="en-MY"/>
        </w:rPr>
        <w:br/>
      </w:r>
    </w:p>
    <w:p w14:paraId="2EEACFFB" w14:textId="3BC13FAF" w:rsidR="0050597A" w:rsidRPr="00E42105" w:rsidRDefault="0050597A" w:rsidP="00923142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n-MY" w:eastAsia="en-MY"/>
        </w:rPr>
      </w:pPr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lastRenderedPageBreak/>
        <w:t>Buka Docker Desktop.</w:t>
      </w:r>
      <w:r w:rsidRPr="00E42105">
        <w:rPr>
          <w:rFonts w:eastAsia="Times New Roman" w:cs="Times New Roman"/>
          <w:sz w:val="24"/>
          <w:szCs w:val="24"/>
          <w:lang w:val="en-MY" w:eastAsia="en-MY"/>
        </w:rPr>
        <w:br/>
        <w:t xml:space="preserve">Setelah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selesai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,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buka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aplikasi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Docker Desktop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dari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menu Start.</w:t>
      </w:r>
      <w:r w:rsidR="003A37FC" w:rsidRPr="00E42105">
        <w:rPr>
          <w:rFonts w:eastAsia="Times New Roman" w:cs="Times New Roman"/>
          <w:sz w:val="24"/>
          <w:szCs w:val="24"/>
          <w:lang w:val="en-MY" w:eastAsia="en-MY"/>
        </w:rPr>
        <w:br/>
      </w:r>
      <w:r w:rsidR="003A37FC" w:rsidRPr="00E42105">
        <w:rPr>
          <w:rFonts w:eastAsia="Times New Roman" w:cs="Times New Roman"/>
          <w:sz w:val="24"/>
          <w:szCs w:val="24"/>
          <w:lang w:val="en-MY" w:eastAsia="en-MY"/>
        </w:rPr>
        <w:br/>
      </w:r>
      <w:r w:rsidR="003A37FC" w:rsidRPr="00E42105">
        <w:rPr>
          <w:rFonts w:eastAsia="Times New Roman" w:cs="Times New Roman"/>
          <w:noProof/>
          <w:sz w:val="24"/>
          <w:szCs w:val="24"/>
          <w:lang w:val="en-MY" w:eastAsia="en-MY"/>
        </w:rPr>
        <w:drawing>
          <wp:inline distT="0" distB="0" distL="0" distR="0" wp14:anchorId="47C66C73" wp14:editId="5450D326">
            <wp:extent cx="5263257" cy="20669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464" cy="2068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A37FC" w:rsidRPr="00E42105">
        <w:rPr>
          <w:rFonts w:eastAsia="Times New Roman" w:cs="Times New Roman"/>
          <w:sz w:val="24"/>
          <w:szCs w:val="24"/>
          <w:lang w:val="en-MY" w:eastAsia="en-MY"/>
        </w:rPr>
        <w:br/>
      </w:r>
    </w:p>
    <w:p w14:paraId="0139AC59" w14:textId="0321B21C" w:rsidR="0050597A" w:rsidRDefault="0050597A" w:rsidP="00923142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</w:pPr>
      <w:proofErr w:type="spellStart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>Sahkan</w:t>
      </w:r>
      <w:proofErr w:type="spellEnd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>pemasangan</w:t>
      </w:r>
      <w:proofErr w:type="spellEnd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 xml:space="preserve"> Docker.</w:t>
      </w:r>
      <w:r w:rsidRPr="00E42105">
        <w:rPr>
          <w:rFonts w:eastAsia="Times New Roman" w:cs="Times New Roman"/>
          <w:sz w:val="24"/>
          <w:szCs w:val="24"/>
          <w:lang w:val="en-MY" w:eastAsia="en-MY"/>
        </w:rPr>
        <w:br/>
        <w:t xml:space="preserve">Buka Command Prompt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atau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PowerShell dan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taip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arahan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berikut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>:</w:t>
      </w:r>
      <w:r w:rsidR="003A37FC" w:rsidRPr="00E42105">
        <w:rPr>
          <w:rFonts w:eastAsia="Times New Roman" w:cs="Times New Roman"/>
          <w:sz w:val="24"/>
          <w:szCs w:val="24"/>
          <w:lang w:val="en-MY" w:eastAsia="en-MY"/>
        </w:rPr>
        <w:br/>
        <w:t>docker –version</w:t>
      </w:r>
      <w:r w:rsidR="003A37FC"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  <w:br/>
      </w:r>
      <w:r w:rsidR="003A37FC"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  <w:br/>
      </w:r>
      <w:r w:rsidR="003A37FC" w:rsidRPr="003A37FC">
        <w:rPr>
          <w:rFonts w:ascii="Times New Roman" w:eastAsia="Times New Roman" w:hAnsi="Times New Roman" w:cs="Times New Roman"/>
          <w:noProof/>
          <w:sz w:val="24"/>
          <w:szCs w:val="24"/>
          <w:lang w:val="en-MY" w:eastAsia="en-MY"/>
        </w:rPr>
        <w:drawing>
          <wp:inline distT="0" distB="0" distL="0" distR="0" wp14:anchorId="3623F83C" wp14:editId="1CF6F03D">
            <wp:extent cx="2743583" cy="809738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43583" cy="80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FA6528" w14:textId="59B5A62A" w:rsidR="00E42105" w:rsidRDefault="00E42105" w:rsidP="00E42105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</w:pPr>
    </w:p>
    <w:p w14:paraId="28B46C0E" w14:textId="2CA223E9" w:rsidR="007E3DD2" w:rsidRDefault="007E3DD2" w:rsidP="00E42105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</w:pPr>
    </w:p>
    <w:p w14:paraId="63487EC7" w14:textId="6F349007" w:rsidR="007E3DD2" w:rsidRDefault="007E3DD2" w:rsidP="00E42105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</w:pPr>
    </w:p>
    <w:p w14:paraId="4E86406C" w14:textId="0F624E06" w:rsidR="007E3DD2" w:rsidRDefault="007E3DD2" w:rsidP="00E42105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</w:pPr>
    </w:p>
    <w:p w14:paraId="4957E70A" w14:textId="4C474093" w:rsidR="007E3DD2" w:rsidRDefault="007E3DD2" w:rsidP="00E42105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</w:pPr>
    </w:p>
    <w:p w14:paraId="64852E5A" w14:textId="64502290" w:rsidR="007E3DD2" w:rsidRDefault="007E3DD2" w:rsidP="00E42105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</w:pPr>
    </w:p>
    <w:p w14:paraId="714ACF6B" w14:textId="5E04254B" w:rsidR="007E3DD2" w:rsidRDefault="007E3DD2" w:rsidP="00E42105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</w:pPr>
    </w:p>
    <w:p w14:paraId="60179DF6" w14:textId="76D03F92" w:rsidR="007E3DD2" w:rsidRDefault="007E3DD2" w:rsidP="00E42105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</w:pPr>
    </w:p>
    <w:p w14:paraId="2E23C5F8" w14:textId="2D6E78C3" w:rsidR="004E03E4" w:rsidRDefault="004E03E4" w:rsidP="00E42105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</w:pPr>
    </w:p>
    <w:p w14:paraId="021B9720" w14:textId="77777777" w:rsidR="004E03E4" w:rsidRDefault="004E03E4" w:rsidP="00E42105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</w:pPr>
    </w:p>
    <w:p w14:paraId="66816C38" w14:textId="0E218F3E" w:rsidR="007E3DD2" w:rsidRDefault="007E3DD2" w:rsidP="00E42105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</w:pPr>
    </w:p>
    <w:p w14:paraId="3880EA68" w14:textId="44AD6A0D" w:rsidR="007E3DD2" w:rsidRDefault="007E3DD2" w:rsidP="00E42105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</w:pPr>
    </w:p>
    <w:p w14:paraId="5A1883CD" w14:textId="798540E9" w:rsidR="007E3DD2" w:rsidRDefault="007E3DD2" w:rsidP="00E42105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</w:pPr>
    </w:p>
    <w:p w14:paraId="08182B00" w14:textId="77777777" w:rsidR="007E3DD2" w:rsidRDefault="007E3DD2" w:rsidP="00E42105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</w:pPr>
    </w:p>
    <w:p w14:paraId="61198311" w14:textId="1E642665" w:rsidR="003A37FC" w:rsidRPr="004E03E4" w:rsidRDefault="003A37FC" w:rsidP="003A37FC">
      <w:pPr>
        <w:pStyle w:val="Heading1"/>
        <w:rPr>
          <w:rFonts w:asciiTheme="minorHAnsi" w:hAnsiTheme="minorHAnsi"/>
          <w:sz w:val="28"/>
          <w:szCs w:val="28"/>
          <w:lang w:val="en-MY" w:eastAsia="en-MY"/>
        </w:rPr>
      </w:pPr>
      <w:r w:rsidRPr="004E03E4">
        <w:rPr>
          <w:rFonts w:asciiTheme="minorHAnsi" w:hAnsiTheme="minorHAnsi"/>
          <w:sz w:val="28"/>
          <w:szCs w:val="28"/>
          <w:lang w:val="en-MY" w:eastAsia="en-MY"/>
        </w:rPr>
        <w:lastRenderedPageBreak/>
        <w:t>2.</w:t>
      </w:r>
      <w:r w:rsidR="00E42105" w:rsidRPr="004E03E4">
        <w:rPr>
          <w:rFonts w:asciiTheme="minorHAnsi" w:hAnsiTheme="minorHAnsi"/>
          <w:sz w:val="28"/>
          <w:szCs w:val="28"/>
        </w:rPr>
        <w:t xml:space="preserve"> DEPLOY APLIKASI MENGGUNAKAN DOCKER</w:t>
      </w:r>
    </w:p>
    <w:p w14:paraId="05C75E15" w14:textId="28C21177" w:rsidR="00E42105" w:rsidRPr="00E42105" w:rsidRDefault="004C0878" w:rsidP="00E42105">
      <w:pPr>
        <w:pStyle w:val="Heading1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proofErr w:type="spellStart"/>
      <w:r w:rsidR="00E42105" w:rsidRPr="00E42105">
        <w:rPr>
          <w:sz w:val="28"/>
          <w:szCs w:val="28"/>
        </w:rPr>
        <w:t>Objektif</w:t>
      </w:r>
      <w:proofErr w:type="spellEnd"/>
    </w:p>
    <w:p w14:paraId="3CACF511" w14:textId="778168A2" w:rsidR="007E3DD2" w:rsidRPr="007E3DD2" w:rsidRDefault="007E3DD2" w:rsidP="00923142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n-MY" w:eastAsia="en-MY"/>
        </w:rPr>
      </w:pPr>
      <w:proofErr w:type="spellStart"/>
      <w:r w:rsidRPr="007E3DD2">
        <w:rPr>
          <w:rFonts w:eastAsia="Times New Roman" w:cs="Times New Roman"/>
          <w:sz w:val="24"/>
          <w:szCs w:val="24"/>
          <w:lang w:val="en-MY" w:eastAsia="en-MY"/>
        </w:rPr>
        <w:t>Memahami</w:t>
      </w:r>
      <w:proofErr w:type="spellEnd"/>
      <w:r w:rsidRPr="007E3DD2">
        <w:rPr>
          <w:rFonts w:eastAsia="Times New Roman" w:cs="Times New Roman"/>
          <w:sz w:val="24"/>
          <w:szCs w:val="24"/>
          <w:lang w:val="en-MY" w:eastAsia="en-MY"/>
        </w:rPr>
        <w:t xml:space="preserve"> proses </w:t>
      </w:r>
      <w:proofErr w:type="spellStart"/>
      <w:r w:rsidRPr="007E3DD2">
        <w:rPr>
          <w:rFonts w:eastAsia="Times New Roman" w:cs="Times New Roman"/>
          <w:sz w:val="24"/>
          <w:szCs w:val="24"/>
          <w:lang w:val="en-MY" w:eastAsia="en-MY"/>
        </w:rPr>
        <w:t>pembungkusan</w:t>
      </w:r>
      <w:proofErr w:type="spellEnd"/>
      <w:r w:rsidRPr="007E3DD2">
        <w:rPr>
          <w:rFonts w:eastAsia="Times New Roman" w:cs="Times New Roman"/>
          <w:sz w:val="24"/>
          <w:szCs w:val="24"/>
          <w:lang w:val="en-MY" w:eastAsia="en-MY"/>
        </w:rPr>
        <w:t xml:space="preserve"> (containerization) </w:t>
      </w:r>
      <w:proofErr w:type="spellStart"/>
      <w:r w:rsidRPr="007E3DD2">
        <w:rPr>
          <w:rFonts w:eastAsia="Times New Roman" w:cs="Times New Roman"/>
          <w:sz w:val="24"/>
          <w:szCs w:val="24"/>
          <w:lang w:val="en-MY" w:eastAsia="en-MY"/>
        </w:rPr>
        <w:t>aplikasi</w:t>
      </w:r>
      <w:proofErr w:type="spellEnd"/>
      <w:r w:rsidRPr="007E3DD2">
        <w:rPr>
          <w:rFonts w:eastAsia="Times New Roman" w:cs="Times New Roman"/>
          <w:sz w:val="24"/>
          <w:szCs w:val="24"/>
          <w:lang w:val="en-MY" w:eastAsia="en-MY"/>
        </w:rPr>
        <w:t xml:space="preserve"> React dan Spring Boot </w:t>
      </w:r>
      <w:proofErr w:type="spellStart"/>
      <w:r w:rsidRPr="007E3DD2">
        <w:rPr>
          <w:rFonts w:eastAsia="Times New Roman" w:cs="Times New Roman"/>
          <w:sz w:val="24"/>
          <w:szCs w:val="24"/>
          <w:lang w:val="en-MY" w:eastAsia="en-MY"/>
        </w:rPr>
        <w:t>ke</w:t>
      </w:r>
      <w:proofErr w:type="spellEnd"/>
      <w:r w:rsidRPr="007E3DD2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7E3DD2">
        <w:rPr>
          <w:rFonts w:eastAsia="Times New Roman" w:cs="Times New Roman"/>
          <w:sz w:val="24"/>
          <w:szCs w:val="24"/>
          <w:lang w:val="en-MY" w:eastAsia="en-MY"/>
        </w:rPr>
        <w:t>dalam</w:t>
      </w:r>
      <w:proofErr w:type="spellEnd"/>
      <w:r w:rsidRPr="007E3DD2">
        <w:rPr>
          <w:rFonts w:eastAsia="Times New Roman" w:cs="Times New Roman"/>
          <w:sz w:val="24"/>
          <w:szCs w:val="24"/>
          <w:lang w:val="en-MY" w:eastAsia="en-MY"/>
        </w:rPr>
        <w:t xml:space="preserve"> Docker.</w:t>
      </w:r>
    </w:p>
    <w:p w14:paraId="3D575070" w14:textId="064C4AA8" w:rsidR="007E3DD2" w:rsidRPr="007E3DD2" w:rsidRDefault="007E3DD2" w:rsidP="00923142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n-MY" w:eastAsia="en-MY"/>
        </w:rPr>
      </w:pPr>
      <w:proofErr w:type="spellStart"/>
      <w:r w:rsidRPr="007E3DD2">
        <w:rPr>
          <w:rFonts w:eastAsia="Times New Roman" w:cs="Times New Roman"/>
          <w:sz w:val="24"/>
          <w:szCs w:val="24"/>
          <w:lang w:val="en-MY" w:eastAsia="en-MY"/>
        </w:rPr>
        <w:t>Membina</w:t>
      </w:r>
      <w:proofErr w:type="spellEnd"/>
      <w:r w:rsidRPr="007E3DD2">
        <w:rPr>
          <w:rFonts w:eastAsia="Times New Roman" w:cs="Times New Roman"/>
          <w:sz w:val="24"/>
          <w:szCs w:val="24"/>
          <w:lang w:val="en-MY" w:eastAsia="en-MY"/>
        </w:rPr>
        <w:t xml:space="preserve"> dan </w:t>
      </w:r>
      <w:proofErr w:type="spellStart"/>
      <w:r w:rsidRPr="007E3DD2">
        <w:rPr>
          <w:rFonts w:eastAsia="Times New Roman" w:cs="Times New Roman"/>
          <w:sz w:val="24"/>
          <w:szCs w:val="24"/>
          <w:lang w:val="en-MY" w:eastAsia="en-MY"/>
        </w:rPr>
        <w:t>menjalankan</w:t>
      </w:r>
      <w:proofErr w:type="spellEnd"/>
      <w:r w:rsidRPr="007E3DD2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7E3DD2">
        <w:rPr>
          <w:rFonts w:eastAsia="Times New Roman" w:cs="Times New Roman"/>
          <w:sz w:val="24"/>
          <w:szCs w:val="24"/>
          <w:lang w:val="en-MY" w:eastAsia="en-MY"/>
        </w:rPr>
        <w:t>sistem</w:t>
      </w:r>
      <w:proofErr w:type="spellEnd"/>
      <w:r w:rsidRPr="007E3DD2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7E3DD2">
        <w:rPr>
          <w:rFonts w:eastAsia="Times New Roman" w:cs="Times New Roman"/>
          <w:sz w:val="24"/>
          <w:szCs w:val="24"/>
          <w:lang w:val="en-MY" w:eastAsia="en-MY"/>
        </w:rPr>
        <w:t>penuh</w:t>
      </w:r>
      <w:proofErr w:type="spellEnd"/>
      <w:r w:rsidRPr="007E3DD2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7E3DD2">
        <w:rPr>
          <w:rFonts w:eastAsia="Times New Roman" w:cs="Times New Roman"/>
          <w:sz w:val="24"/>
          <w:szCs w:val="24"/>
          <w:lang w:val="en-MY" w:eastAsia="en-MY"/>
        </w:rPr>
        <w:t>secara</w:t>
      </w:r>
      <w:proofErr w:type="spellEnd"/>
      <w:r w:rsidRPr="007E3DD2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7E3DD2">
        <w:rPr>
          <w:rFonts w:eastAsia="Times New Roman" w:cs="Times New Roman"/>
          <w:sz w:val="24"/>
          <w:szCs w:val="24"/>
          <w:lang w:val="en-MY" w:eastAsia="en-MY"/>
        </w:rPr>
        <w:t>automatik</w:t>
      </w:r>
      <w:proofErr w:type="spellEnd"/>
      <w:r w:rsidRPr="007E3DD2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7E3DD2">
        <w:rPr>
          <w:rFonts w:eastAsia="Times New Roman" w:cs="Times New Roman"/>
          <w:sz w:val="24"/>
          <w:szCs w:val="24"/>
          <w:lang w:val="en-MY" w:eastAsia="en-MY"/>
        </w:rPr>
        <w:t>dengan</w:t>
      </w:r>
      <w:proofErr w:type="spellEnd"/>
      <w:r w:rsidRPr="007E3DD2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r w:rsidRPr="007E3DD2">
        <w:rPr>
          <w:rFonts w:eastAsia="Times New Roman" w:cs="Courier New"/>
          <w:sz w:val="24"/>
          <w:szCs w:val="24"/>
          <w:lang w:val="en-MY" w:eastAsia="en-MY"/>
        </w:rPr>
        <w:t>docker-compose</w:t>
      </w:r>
      <w:r w:rsidRPr="007E3DD2">
        <w:rPr>
          <w:rFonts w:eastAsia="Times New Roman" w:cs="Times New Roman"/>
          <w:sz w:val="24"/>
          <w:szCs w:val="24"/>
          <w:lang w:val="en-MY" w:eastAsia="en-MY"/>
        </w:rPr>
        <w:t>.</w:t>
      </w:r>
    </w:p>
    <w:p w14:paraId="54976DD0" w14:textId="682E90B5" w:rsidR="002016CB" w:rsidRDefault="004C0878" w:rsidP="002016CB">
      <w:pPr>
        <w:pStyle w:val="Heading1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proofErr w:type="spellStart"/>
      <w:r w:rsidR="007E3DD2">
        <w:rPr>
          <w:sz w:val="28"/>
          <w:szCs w:val="28"/>
        </w:rPr>
        <w:t>Keperluan</w:t>
      </w:r>
      <w:proofErr w:type="spellEnd"/>
    </w:p>
    <w:p w14:paraId="094A9520" w14:textId="1A03B8C3" w:rsidR="007E3DD2" w:rsidRPr="007E3DD2" w:rsidRDefault="007E3DD2" w:rsidP="00923142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n-MY" w:eastAsia="en-MY"/>
        </w:rPr>
      </w:pPr>
      <w:r w:rsidRPr="007E3DD2">
        <w:rPr>
          <w:rFonts w:eastAsia="Times New Roman" w:cs="Times New Roman"/>
          <w:b/>
          <w:bCs/>
          <w:sz w:val="24"/>
          <w:szCs w:val="24"/>
          <w:lang w:val="en-MY" w:eastAsia="en-MY"/>
        </w:rPr>
        <w:t>Docker Desktop</w:t>
      </w:r>
      <w:r w:rsidRPr="007E3DD2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7E3DD2">
        <w:rPr>
          <w:rFonts w:eastAsia="Times New Roman" w:cs="Times New Roman"/>
          <w:sz w:val="24"/>
          <w:szCs w:val="24"/>
          <w:lang w:val="en-MY" w:eastAsia="en-MY"/>
        </w:rPr>
        <w:t>terpasang</w:t>
      </w:r>
      <w:proofErr w:type="spellEnd"/>
    </w:p>
    <w:p w14:paraId="0D479264" w14:textId="3309F09D" w:rsidR="007E3DD2" w:rsidRDefault="007E3DD2" w:rsidP="00923142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n-MY" w:eastAsia="en-MY"/>
        </w:rPr>
      </w:pPr>
      <w:r w:rsidRPr="007E3DD2">
        <w:rPr>
          <w:rFonts w:eastAsia="Times New Roman" w:cs="Times New Roman"/>
          <w:b/>
          <w:bCs/>
          <w:sz w:val="24"/>
          <w:szCs w:val="24"/>
          <w:lang w:val="en-MY" w:eastAsia="en-MY"/>
        </w:rPr>
        <w:t>Git</w:t>
      </w:r>
      <w:r w:rsidRPr="007E3DD2">
        <w:rPr>
          <w:rFonts w:eastAsia="Times New Roman" w:cs="Times New Roman"/>
          <w:sz w:val="24"/>
          <w:szCs w:val="24"/>
          <w:lang w:val="en-MY" w:eastAsia="en-MY"/>
        </w:rPr>
        <w:t xml:space="preserve"> dan </w:t>
      </w:r>
      <w:r w:rsidRPr="007E3DD2">
        <w:rPr>
          <w:rFonts w:eastAsia="Times New Roman" w:cs="Times New Roman"/>
          <w:b/>
          <w:bCs/>
          <w:sz w:val="24"/>
          <w:szCs w:val="24"/>
          <w:lang w:val="en-MY" w:eastAsia="en-MY"/>
        </w:rPr>
        <w:t>VS Code</w:t>
      </w:r>
      <w:r w:rsidRPr="007E3DD2">
        <w:rPr>
          <w:rFonts w:eastAsia="Times New Roman" w:cs="Times New Roman"/>
          <w:sz w:val="24"/>
          <w:szCs w:val="24"/>
          <w:lang w:val="en-MY" w:eastAsia="en-MY"/>
        </w:rPr>
        <w:t xml:space="preserve"> (</w:t>
      </w:r>
      <w:proofErr w:type="spellStart"/>
      <w:r w:rsidRPr="007E3DD2">
        <w:rPr>
          <w:rFonts w:eastAsia="Times New Roman" w:cs="Times New Roman"/>
          <w:sz w:val="24"/>
          <w:szCs w:val="24"/>
          <w:lang w:val="en-MY" w:eastAsia="en-MY"/>
        </w:rPr>
        <w:t>atau</w:t>
      </w:r>
      <w:proofErr w:type="spellEnd"/>
      <w:r w:rsidRPr="007E3DD2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7E3DD2">
        <w:rPr>
          <w:rFonts w:eastAsia="Times New Roman" w:cs="Times New Roman"/>
          <w:sz w:val="24"/>
          <w:szCs w:val="24"/>
          <w:lang w:val="en-MY" w:eastAsia="en-MY"/>
        </w:rPr>
        <w:t>teks</w:t>
      </w:r>
      <w:proofErr w:type="spellEnd"/>
      <w:r w:rsidRPr="007E3DD2">
        <w:rPr>
          <w:rFonts w:eastAsia="Times New Roman" w:cs="Times New Roman"/>
          <w:sz w:val="24"/>
          <w:szCs w:val="24"/>
          <w:lang w:val="en-MY" w:eastAsia="en-MY"/>
        </w:rPr>
        <w:t xml:space="preserve"> editor lain)</w:t>
      </w:r>
    </w:p>
    <w:p w14:paraId="26E2947C" w14:textId="6DBD55C3" w:rsidR="007E3DD2" w:rsidRDefault="004C0878" w:rsidP="007E3DD2">
      <w:pPr>
        <w:pStyle w:val="Heading1"/>
        <w:rPr>
          <w:sz w:val="28"/>
          <w:szCs w:val="28"/>
          <w:lang w:val="en-MY" w:eastAsia="en-MY"/>
        </w:rPr>
      </w:pPr>
      <w:r>
        <w:rPr>
          <w:sz w:val="28"/>
          <w:szCs w:val="28"/>
          <w:lang w:val="en-MY" w:eastAsia="en-MY"/>
        </w:rPr>
        <w:t xml:space="preserve">2.3 </w:t>
      </w:r>
      <w:proofErr w:type="spellStart"/>
      <w:r w:rsidR="002E1E0F">
        <w:rPr>
          <w:sz w:val="28"/>
          <w:szCs w:val="28"/>
          <w:lang w:val="en-MY" w:eastAsia="en-MY"/>
        </w:rPr>
        <w:t>Struktur</w:t>
      </w:r>
      <w:proofErr w:type="spellEnd"/>
      <w:r w:rsidR="002E1E0F">
        <w:rPr>
          <w:sz w:val="28"/>
          <w:szCs w:val="28"/>
          <w:lang w:val="en-MY" w:eastAsia="en-MY"/>
        </w:rPr>
        <w:t xml:space="preserve"> folder</w:t>
      </w:r>
      <w:r w:rsidR="002E1E0F">
        <w:rPr>
          <w:sz w:val="28"/>
          <w:szCs w:val="28"/>
          <w:lang w:val="en-MY" w:eastAsia="en-MY"/>
        </w:rPr>
        <w:br/>
      </w:r>
    </w:p>
    <w:p w14:paraId="119F476B" w14:textId="78FBADAE" w:rsidR="007E3DD2" w:rsidRPr="004E03E4" w:rsidRDefault="002E1E0F" w:rsidP="002E1E0F">
      <w:pPr>
        <w:rPr>
          <w:rFonts w:asciiTheme="minorHAnsi" w:hAnsiTheme="minorHAnsi"/>
        </w:rPr>
      </w:pPr>
      <w:proofErr w:type="spellStart"/>
      <w:r w:rsidRPr="004E03E4">
        <w:rPr>
          <w:rFonts w:asciiTheme="minorHAnsi" w:hAnsiTheme="minorHAnsi"/>
        </w:rPr>
        <w:t>Untuk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memudahkan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latihan</w:t>
      </w:r>
      <w:proofErr w:type="spellEnd"/>
      <w:r w:rsidRPr="004E03E4">
        <w:rPr>
          <w:rFonts w:asciiTheme="minorHAnsi" w:hAnsiTheme="minorHAnsi"/>
        </w:rPr>
        <w:t xml:space="preserve">, </w:t>
      </w:r>
      <w:proofErr w:type="spellStart"/>
      <w:r w:rsidRPr="004E03E4">
        <w:rPr>
          <w:rFonts w:asciiTheme="minorHAnsi" w:hAnsiTheme="minorHAnsi"/>
        </w:rPr>
        <w:t>dua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projek</w:t>
      </w:r>
      <w:proofErr w:type="spellEnd"/>
      <w:r w:rsidRPr="004E03E4">
        <w:rPr>
          <w:rFonts w:asciiTheme="minorHAnsi" w:hAnsiTheme="minorHAnsi"/>
        </w:rPr>
        <w:t xml:space="preserve"> React (frontend) dan Spring Boot (backend) yang </w:t>
      </w:r>
      <w:proofErr w:type="spellStart"/>
      <w:r w:rsidRPr="004E03E4">
        <w:rPr>
          <w:rFonts w:asciiTheme="minorHAnsi" w:hAnsiTheme="minorHAnsi"/>
        </w:rPr>
        <w:t>telah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disediakan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boleh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dimuat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turun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dari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pautan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berikut</w:t>
      </w:r>
      <w:proofErr w:type="spellEnd"/>
      <w:r w:rsidRPr="004E03E4">
        <w:rPr>
          <w:rFonts w:asciiTheme="minorHAnsi" w:hAnsiTheme="minorHAnsi"/>
        </w:rPr>
        <w:t>:</w:t>
      </w:r>
      <w:r w:rsidRPr="004E03E4">
        <w:rPr>
          <w:rFonts w:asciiTheme="minorHAnsi" w:hAnsiTheme="minorHAnsi"/>
        </w:rPr>
        <w:br/>
      </w:r>
    </w:p>
    <w:p w14:paraId="3FD060B8" w14:textId="6143CA6D" w:rsidR="003C2858" w:rsidRDefault="00923142" w:rsidP="002E1E0F">
      <w:hyperlink r:id="rId14" w:history="1">
        <w:r w:rsidR="002E1E0F" w:rsidRPr="004E03E4">
          <w:rPr>
            <w:rStyle w:val="Hyperlink"/>
            <w:rFonts w:asciiTheme="minorHAnsi" w:hAnsiTheme="minorHAnsi"/>
            <w:sz w:val="24"/>
            <w:szCs w:val="24"/>
          </w:rPr>
          <w:t>http://gitlab.cybersolution.com.my/mbdk-tot/product-management-docker/repository/master/archive.zip</w:t>
        </w:r>
      </w:hyperlink>
      <w:r w:rsidR="002E1E0F">
        <w:br/>
      </w:r>
      <w:r w:rsidR="002E1E0F">
        <w:br/>
      </w:r>
      <w:proofErr w:type="spellStart"/>
      <w:r w:rsidR="002E1E0F" w:rsidRPr="004E03E4">
        <w:rPr>
          <w:rFonts w:asciiTheme="minorHAnsi" w:hAnsiTheme="minorHAnsi"/>
        </w:rPr>
        <w:t>Selepas</w:t>
      </w:r>
      <w:proofErr w:type="spellEnd"/>
      <w:r w:rsidR="002E1E0F" w:rsidRPr="004E03E4">
        <w:rPr>
          <w:rFonts w:asciiTheme="minorHAnsi" w:hAnsiTheme="minorHAnsi"/>
        </w:rPr>
        <w:t xml:space="preserve"> fail zip </w:t>
      </w:r>
      <w:proofErr w:type="spellStart"/>
      <w:r w:rsidR="002E1E0F" w:rsidRPr="004E03E4">
        <w:rPr>
          <w:rFonts w:asciiTheme="minorHAnsi" w:hAnsiTheme="minorHAnsi"/>
        </w:rPr>
        <w:t>dimuat</w:t>
      </w:r>
      <w:proofErr w:type="spellEnd"/>
      <w:r w:rsidR="002E1E0F" w:rsidRPr="004E03E4">
        <w:rPr>
          <w:rFonts w:asciiTheme="minorHAnsi" w:hAnsiTheme="minorHAnsi"/>
        </w:rPr>
        <w:t xml:space="preserve"> </w:t>
      </w:r>
      <w:proofErr w:type="spellStart"/>
      <w:r w:rsidR="002E1E0F" w:rsidRPr="004E03E4">
        <w:rPr>
          <w:rFonts w:asciiTheme="minorHAnsi" w:hAnsiTheme="minorHAnsi"/>
        </w:rPr>
        <w:t>turun</w:t>
      </w:r>
      <w:proofErr w:type="spellEnd"/>
      <w:r w:rsidR="002E1E0F" w:rsidRPr="004E03E4">
        <w:rPr>
          <w:rFonts w:asciiTheme="minorHAnsi" w:hAnsiTheme="minorHAnsi"/>
        </w:rPr>
        <w:t xml:space="preserve">, </w:t>
      </w:r>
      <w:r w:rsidR="002E1E0F" w:rsidRPr="004E03E4">
        <w:rPr>
          <w:rStyle w:val="Strong"/>
          <w:rFonts w:asciiTheme="minorHAnsi" w:hAnsiTheme="minorHAnsi"/>
        </w:rPr>
        <w:t>extract (</w:t>
      </w:r>
      <w:proofErr w:type="spellStart"/>
      <w:r w:rsidR="002E1E0F" w:rsidRPr="004E03E4">
        <w:rPr>
          <w:rStyle w:val="Strong"/>
          <w:rFonts w:asciiTheme="minorHAnsi" w:hAnsiTheme="minorHAnsi"/>
        </w:rPr>
        <w:t>nyahzip</w:t>
      </w:r>
      <w:proofErr w:type="spellEnd"/>
      <w:r w:rsidR="002E1E0F" w:rsidRPr="004E03E4">
        <w:rPr>
          <w:rStyle w:val="Strong"/>
          <w:rFonts w:asciiTheme="minorHAnsi" w:hAnsiTheme="minorHAnsi"/>
        </w:rPr>
        <w:t>)</w:t>
      </w:r>
      <w:r w:rsidR="002E1E0F" w:rsidRPr="004E03E4">
        <w:rPr>
          <w:rFonts w:asciiTheme="minorHAnsi" w:hAnsiTheme="minorHAnsi"/>
        </w:rPr>
        <w:t xml:space="preserve"> </w:t>
      </w:r>
      <w:proofErr w:type="spellStart"/>
      <w:r w:rsidR="002E1E0F" w:rsidRPr="004E03E4">
        <w:rPr>
          <w:rFonts w:asciiTheme="minorHAnsi" w:hAnsiTheme="minorHAnsi"/>
        </w:rPr>
        <w:t>kandungan</w:t>
      </w:r>
      <w:proofErr w:type="spellEnd"/>
      <w:r w:rsidR="002E1E0F" w:rsidRPr="004E03E4">
        <w:rPr>
          <w:rFonts w:asciiTheme="minorHAnsi" w:hAnsiTheme="minorHAnsi"/>
        </w:rPr>
        <w:t xml:space="preserve"> fail </w:t>
      </w:r>
      <w:proofErr w:type="spellStart"/>
      <w:r w:rsidR="002E1E0F" w:rsidRPr="004E03E4">
        <w:rPr>
          <w:rFonts w:asciiTheme="minorHAnsi" w:hAnsiTheme="minorHAnsi"/>
        </w:rPr>
        <w:t>tersebut</w:t>
      </w:r>
      <w:proofErr w:type="spellEnd"/>
      <w:r w:rsidR="002E1E0F" w:rsidRPr="004E03E4">
        <w:rPr>
          <w:rFonts w:asciiTheme="minorHAnsi" w:hAnsiTheme="minorHAnsi"/>
        </w:rPr>
        <w:t xml:space="preserve"> </w:t>
      </w:r>
      <w:proofErr w:type="spellStart"/>
      <w:r w:rsidR="002E1E0F" w:rsidRPr="004E03E4">
        <w:rPr>
          <w:rFonts w:asciiTheme="minorHAnsi" w:hAnsiTheme="minorHAnsi"/>
        </w:rPr>
        <w:t>ke</w:t>
      </w:r>
      <w:proofErr w:type="spellEnd"/>
      <w:r w:rsidR="002E1E0F" w:rsidRPr="004E03E4">
        <w:rPr>
          <w:rFonts w:asciiTheme="minorHAnsi" w:hAnsiTheme="minorHAnsi"/>
        </w:rPr>
        <w:t xml:space="preserve"> </w:t>
      </w:r>
      <w:proofErr w:type="spellStart"/>
      <w:r w:rsidR="002E1E0F" w:rsidRPr="004E03E4">
        <w:rPr>
          <w:rFonts w:asciiTheme="minorHAnsi" w:hAnsiTheme="minorHAnsi"/>
        </w:rPr>
        <w:t>dalam</w:t>
      </w:r>
      <w:proofErr w:type="spellEnd"/>
      <w:r w:rsidR="002E1E0F" w:rsidRPr="004E03E4">
        <w:rPr>
          <w:rFonts w:asciiTheme="minorHAnsi" w:hAnsiTheme="minorHAnsi"/>
        </w:rPr>
        <w:t xml:space="preserve"> </w:t>
      </w:r>
      <w:proofErr w:type="spellStart"/>
      <w:r w:rsidR="002E1E0F" w:rsidRPr="004E03E4">
        <w:rPr>
          <w:rFonts w:asciiTheme="minorHAnsi" w:hAnsiTheme="minorHAnsi"/>
        </w:rPr>
        <w:t>direktori</w:t>
      </w:r>
      <w:proofErr w:type="spellEnd"/>
      <w:r w:rsidR="002E1E0F" w:rsidRPr="004E03E4">
        <w:rPr>
          <w:rFonts w:asciiTheme="minorHAnsi" w:hAnsiTheme="minorHAnsi"/>
        </w:rPr>
        <w:t xml:space="preserve"> </w:t>
      </w:r>
      <w:proofErr w:type="spellStart"/>
      <w:r w:rsidR="002E1E0F" w:rsidRPr="004E03E4">
        <w:rPr>
          <w:rFonts w:asciiTheme="minorHAnsi" w:hAnsiTheme="minorHAnsi"/>
        </w:rPr>
        <w:t>kerja</w:t>
      </w:r>
      <w:proofErr w:type="spellEnd"/>
      <w:r w:rsidR="002E1E0F" w:rsidRPr="004E03E4">
        <w:rPr>
          <w:rFonts w:asciiTheme="minorHAnsi" w:hAnsiTheme="minorHAnsi"/>
        </w:rPr>
        <w:t xml:space="preserve"> </w:t>
      </w:r>
      <w:proofErr w:type="spellStart"/>
      <w:r w:rsidR="002E1E0F" w:rsidRPr="004E03E4">
        <w:rPr>
          <w:rFonts w:asciiTheme="minorHAnsi" w:hAnsiTheme="minorHAnsi"/>
        </w:rPr>
        <w:t>anda</w:t>
      </w:r>
      <w:proofErr w:type="spellEnd"/>
      <w:r w:rsidR="002E1E0F" w:rsidRPr="004E03E4">
        <w:rPr>
          <w:rFonts w:asciiTheme="minorHAnsi" w:hAnsiTheme="minorHAnsi"/>
        </w:rPr>
        <w:t xml:space="preserve">, </w:t>
      </w:r>
      <w:proofErr w:type="spellStart"/>
      <w:r w:rsidR="002E1E0F" w:rsidRPr="004E03E4">
        <w:rPr>
          <w:rFonts w:asciiTheme="minorHAnsi" w:hAnsiTheme="minorHAnsi"/>
        </w:rPr>
        <w:t>contohnya</w:t>
      </w:r>
      <w:proofErr w:type="spellEnd"/>
      <w:r w:rsidR="002E1E0F" w:rsidRPr="004E03E4">
        <w:rPr>
          <w:rFonts w:asciiTheme="minorHAnsi" w:hAnsiTheme="minorHAnsi"/>
        </w:rPr>
        <w:t xml:space="preserve"> </w:t>
      </w:r>
      <w:proofErr w:type="spellStart"/>
      <w:r w:rsidR="002E1E0F" w:rsidRPr="004E03E4">
        <w:rPr>
          <w:rFonts w:asciiTheme="minorHAnsi" w:hAnsiTheme="minorHAnsi"/>
        </w:rPr>
        <w:t>ke</w:t>
      </w:r>
      <w:proofErr w:type="spellEnd"/>
      <w:r w:rsidR="002E1E0F" w:rsidRPr="004E03E4">
        <w:rPr>
          <w:rFonts w:asciiTheme="minorHAnsi" w:hAnsiTheme="minorHAnsi"/>
        </w:rPr>
        <w:t xml:space="preserve"> </w:t>
      </w:r>
      <w:proofErr w:type="spellStart"/>
      <w:r w:rsidR="002E1E0F" w:rsidRPr="004E03E4">
        <w:rPr>
          <w:rFonts w:asciiTheme="minorHAnsi" w:hAnsiTheme="minorHAnsi"/>
        </w:rPr>
        <w:t>dalam</w:t>
      </w:r>
      <w:proofErr w:type="spellEnd"/>
      <w:r w:rsidR="002E1E0F" w:rsidRPr="004E03E4">
        <w:rPr>
          <w:rFonts w:asciiTheme="minorHAnsi" w:hAnsiTheme="minorHAnsi"/>
        </w:rPr>
        <w:t xml:space="preserve"> folder:</w:t>
      </w:r>
      <w:r w:rsidR="002E1E0F" w:rsidRPr="004E03E4">
        <w:rPr>
          <w:rFonts w:asciiTheme="minorHAnsi" w:hAnsiTheme="minorHAnsi"/>
        </w:rPr>
        <w:br/>
      </w:r>
      <w:r w:rsidR="002E1E0F" w:rsidRPr="004E03E4">
        <w:rPr>
          <w:rFonts w:asciiTheme="minorHAnsi" w:hAnsiTheme="minorHAnsi"/>
        </w:rPr>
        <w:br/>
        <w:t>C:\Users\&lt;nama-anda&gt;\Documents\DockerProductApp\</w:t>
      </w:r>
      <w:r w:rsidR="002E1E0F">
        <w:br/>
      </w:r>
      <w:r w:rsidR="002E1E0F">
        <w:br/>
      </w:r>
      <w:proofErr w:type="spellStart"/>
      <w:r w:rsidR="002E1E0F" w:rsidRPr="004E03E4">
        <w:rPr>
          <w:rFonts w:asciiTheme="minorHAnsi" w:hAnsiTheme="minorHAnsi"/>
        </w:rPr>
        <w:t>Pastikan</w:t>
      </w:r>
      <w:proofErr w:type="spellEnd"/>
      <w:r w:rsidR="002E1E0F" w:rsidRPr="004E03E4">
        <w:rPr>
          <w:rFonts w:asciiTheme="minorHAnsi" w:hAnsiTheme="minorHAnsi"/>
        </w:rPr>
        <w:t xml:space="preserve"> </w:t>
      </w:r>
      <w:proofErr w:type="spellStart"/>
      <w:r w:rsidR="002E1E0F" w:rsidRPr="004E03E4">
        <w:rPr>
          <w:rFonts w:asciiTheme="minorHAnsi" w:hAnsiTheme="minorHAnsi"/>
        </w:rPr>
        <w:t>struktur</w:t>
      </w:r>
      <w:proofErr w:type="spellEnd"/>
      <w:r w:rsidR="002E1E0F" w:rsidRPr="004E03E4">
        <w:rPr>
          <w:rFonts w:asciiTheme="minorHAnsi" w:hAnsiTheme="minorHAnsi"/>
        </w:rPr>
        <w:t xml:space="preserve"> folder </w:t>
      </w:r>
      <w:proofErr w:type="spellStart"/>
      <w:r w:rsidR="002E1E0F" w:rsidRPr="004E03E4">
        <w:rPr>
          <w:rFonts w:asciiTheme="minorHAnsi" w:hAnsiTheme="minorHAnsi"/>
        </w:rPr>
        <w:t>selepas</w:t>
      </w:r>
      <w:proofErr w:type="spellEnd"/>
      <w:r w:rsidR="002E1E0F" w:rsidRPr="004E03E4">
        <w:rPr>
          <w:rFonts w:asciiTheme="minorHAnsi" w:hAnsiTheme="minorHAnsi"/>
        </w:rPr>
        <w:t xml:space="preserve"> extract </w:t>
      </w:r>
      <w:proofErr w:type="spellStart"/>
      <w:r w:rsidR="002E1E0F" w:rsidRPr="004E03E4">
        <w:rPr>
          <w:rFonts w:asciiTheme="minorHAnsi" w:hAnsiTheme="minorHAnsi"/>
        </w:rPr>
        <w:t>adalah</w:t>
      </w:r>
      <w:proofErr w:type="spellEnd"/>
      <w:r w:rsidR="002E1E0F" w:rsidRPr="004E03E4">
        <w:rPr>
          <w:rFonts w:asciiTheme="minorHAnsi" w:hAnsiTheme="minorHAnsi"/>
        </w:rPr>
        <w:t xml:space="preserve"> </w:t>
      </w:r>
      <w:proofErr w:type="spellStart"/>
      <w:r w:rsidR="002E1E0F" w:rsidRPr="004E03E4">
        <w:rPr>
          <w:rFonts w:asciiTheme="minorHAnsi" w:hAnsiTheme="minorHAnsi"/>
        </w:rPr>
        <w:t>seperti</w:t>
      </w:r>
      <w:proofErr w:type="spellEnd"/>
      <w:r w:rsidR="002E1E0F" w:rsidRPr="004E03E4">
        <w:rPr>
          <w:rFonts w:asciiTheme="minorHAnsi" w:hAnsiTheme="minorHAnsi"/>
        </w:rPr>
        <w:t xml:space="preserve"> </w:t>
      </w:r>
      <w:proofErr w:type="spellStart"/>
      <w:r w:rsidR="002E1E0F" w:rsidRPr="004E03E4">
        <w:rPr>
          <w:rFonts w:asciiTheme="minorHAnsi" w:hAnsiTheme="minorHAnsi"/>
        </w:rPr>
        <w:t>berikut</w:t>
      </w:r>
      <w:proofErr w:type="spellEnd"/>
      <w:r w:rsidR="002E1E0F" w:rsidRPr="004E03E4">
        <w:rPr>
          <w:rFonts w:asciiTheme="minorHAnsi" w:hAnsiTheme="minorHAnsi"/>
        </w:rPr>
        <w:t>:</w:t>
      </w:r>
      <w:r w:rsidR="003C2858">
        <w:br/>
      </w:r>
      <w:r w:rsidR="003C2858">
        <w:br/>
      </w:r>
      <w:r w:rsidR="003C2858" w:rsidRPr="003C2858">
        <w:rPr>
          <w:noProof/>
        </w:rPr>
        <w:drawing>
          <wp:inline distT="0" distB="0" distL="0" distR="0" wp14:anchorId="45731D3B" wp14:editId="7E2C38F7">
            <wp:extent cx="3695700" cy="179185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17358" cy="1802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519C08" w14:textId="79EF984B" w:rsidR="007C2A64" w:rsidRPr="004E03E4" w:rsidRDefault="004C0878" w:rsidP="007C2A64">
      <w:pPr>
        <w:pStyle w:val="Heading1"/>
        <w:rPr>
          <w:rFonts w:asciiTheme="minorHAnsi" w:hAnsiTheme="minorHAnsi"/>
          <w:sz w:val="28"/>
          <w:szCs w:val="28"/>
          <w:lang w:val="en-MY" w:eastAsia="en-MY"/>
        </w:rPr>
      </w:pPr>
      <w:r w:rsidRPr="004E03E4">
        <w:rPr>
          <w:rFonts w:asciiTheme="minorHAnsi" w:hAnsiTheme="minorHAnsi"/>
          <w:sz w:val="28"/>
          <w:szCs w:val="28"/>
          <w:lang w:val="en-MY" w:eastAsia="en-MY"/>
        </w:rPr>
        <w:lastRenderedPageBreak/>
        <w:t xml:space="preserve">2.4 </w:t>
      </w:r>
      <w:r w:rsidR="00317C09" w:rsidRPr="004E03E4">
        <w:rPr>
          <w:rFonts w:asciiTheme="minorHAnsi" w:hAnsiTheme="minorHAnsi"/>
          <w:sz w:val="28"/>
          <w:szCs w:val="28"/>
          <w:lang w:val="en-MY" w:eastAsia="en-MY"/>
        </w:rPr>
        <w:t>Deploy React App</w:t>
      </w:r>
    </w:p>
    <w:p w14:paraId="0344AF57" w14:textId="0E953F72" w:rsidR="007C2A64" w:rsidRDefault="007C2A64" w:rsidP="007C2A64">
      <w:pPr>
        <w:pStyle w:val="Heading1"/>
        <w:rPr>
          <w:rFonts w:asciiTheme="minorHAnsi" w:hAnsiTheme="minorHAnsi"/>
          <w:sz w:val="28"/>
          <w:szCs w:val="28"/>
          <w:lang w:val="en-MY" w:eastAsia="en-MY"/>
        </w:rPr>
      </w:pPr>
      <w:r w:rsidRPr="004E03E4">
        <w:rPr>
          <w:rFonts w:asciiTheme="minorHAnsi" w:hAnsiTheme="minorHAnsi"/>
          <w:sz w:val="28"/>
          <w:szCs w:val="28"/>
          <w:lang w:val="en-MY" w:eastAsia="en-MY"/>
        </w:rPr>
        <w:t xml:space="preserve">2.4.1 </w:t>
      </w:r>
      <w:r w:rsidR="00317C09" w:rsidRPr="004E03E4">
        <w:rPr>
          <w:rFonts w:asciiTheme="minorHAnsi" w:hAnsiTheme="minorHAnsi"/>
          <w:sz w:val="28"/>
          <w:szCs w:val="28"/>
          <w:lang w:val="en-MY" w:eastAsia="en-MY"/>
        </w:rPr>
        <w:t xml:space="preserve">Langkah </w:t>
      </w:r>
      <w:proofErr w:type="spellStart"/>
      <w:r w:rsidR="00317C09" w:rsidRPr="004E03E4">
        <w:rPr>
          <w:rFonts w:asciiTheme="minorHAnsi" w:hAnsiTheme="minorHAnsi"/>
          <w:sz w:val="28"/>
          <w:szCs w:val="28"/>
          <w:lang w:val="en-MY" w:eastAsia="en-MY"/>
        </w:rPr>
        <w:t>Menyediakan</w:t>
      </w:r>
      <w:proofErr w:type="spellEnd"/>
      <w:r w:rsidR="00317C09" w:rsidRPr="004E03E4">
        <w:rPr>
          <w:rFonts w:asciiTheme="minorHAnsi" w:hAnsiTheme="minorHAnsi"/>
          <w:sz w:val="28"/>
          <w:szCs w:val="28"/>
          <w:lang w:val="en-MY" w:eastAsia="en-MY"/>
        </w:rPr>
        <w:t xml:space="preserve"> </w:t>
      </w:r>
      <w:proofErr w:type="spellStart"/>
      <w:r w:rsidR="00317C09" w:rsidRPr="004E03E4">
        <w:rPr>
          <w:rFonts w:asciiTheme="minorHAnsi" w:hAnsiTheme="minorHAnsi"/>
          <w:sz w:val="28"/>
          <w:szCs w:val="28"/>
          <w:lang w:val="en-MY" w:eastAsia="en-MY"/>
        </w:rPr>
        <w:t>Dockerfile</w:t>
      </w:r>
      <w:proofErr w:type="spellEnd"/>
      <w:r w:rsidR="00317C09" w:rsidRPr="004E03E4">
        <w:rPr>
          <w:rFonts w:asciiTheme="minorHAnsi" w:hAnsiTheme="minorHAnsi"/>
          <w:sz w:val="28"/>
          <w:szCs w:val="28"/>
          <w:lang w:val="en-MY" w:eastAsia="en-MY"/>
        </w:rPr>
        <w:t xml:space="preserve"> </w:t>
      </w:r>
      <w:proofErr w:type="spellStart"/>
      <w:r w:rsidR="00317C09" w:rsidRPr="004E03E4">
        <w:rPr>
          <w:rFonts w:asciiTheme="minorHAnsi" w:hAnsiTheme="minorHAnsi"/>
          <w:sz w:val="28"/>
          <w:szCs w:val="28"/>
          <w:lang w:val="en-MY" w:eastAsia="en-MY"/>
        </w:rPr>
        <w:t>untuk</w:t>
      </w:r>
      <w:proofErr w:type="spellEnd"/>
      <w:r w:rsidR="00317C09" w:rsidRPr="004E03E4">
        <w:rPr>
          <w:rFonts w:asciiTheme="minorHAnsi" w:hAnsiTheme="minorHAnsi"/>
          <w:sz w:val="28"/>
          <w:szCs w:val="28"/>
          <w:lang w:val="en-MY" w:eastAsia="en-MY"/>
        </w:rPr>
        <w:t xml:space="preserve"> </w:t>
      </w:r>
      <w:proofErr w:type="spellStart"/>
      <w:r w:rsidR="00317C09" w:rsidRPr="004E03E4">
        <w:rPr>
          <w:rFonts w:asciiTheme="minorHAnsi" w:hAnsiTheme="minorHAnsi"/>
          <w:sz w:val="28"/>
          <w:szCs w:val="28"/>
          <w:lang w:val="en-MY" w:eastAsia="en-MY"/>
        </w:rPr>
        <w:t>Aplikasi</w:t>
      </w:r>
      <w:proofErr w:type="spellEnd"/>
      <w:r w:rsidR="00317C09" w:rsidRPr="004E03E4">
        <w:rPr>
          <w:rFonts w:asciiTheme="minorHAnsi" w:hAnsiTheme="minorHAnsi"/>
          <w:sz w:val="28"/>
          <w:szCs w:val="28"/>
          <w:lang w:val="en-MY" w:eastAsia="en-MY"/>
        </w:rPr>
        <w:t xml:space="preserve"> React</w:t>
      </w:r>
    </w:p>
    <w:p w14:paraId="0EAFA3E0" w14:textId="77777777" w:rsidR="004E03E4" w:rsidRPr="004E03E4" w:rsidRDefault="004E03E4" w:rsidP="004E03E4"/>
    <w:p w14:paraId="65908F77" w14:textId="032E8958" w:rsidR="007C2A64" w:rsidRPr="004E03E4" w:rsidRDefault="000755F6" w:rsidP="007C2A64">
      <w:pPr>
        <w:rPr>
          <w:rFonts w:asciiTheme="minorHAnsi" w:hAnsiTheme="minorHAnsi"/>
        </w:rPr>
      </w:pPr>
      <w:r w:rsidRPr="004E03E4">
        <w:rPr>
          <w:rFonts w:asciiTheme="minorHAnsi" w:hAnsiTheme="minorHAnsi"/>
        </w:rPr>
        <w:t xml:space="preserve">Sila </w:t>
      </w:r>
      <w:proofErr w:type="spellStart"/>
      <w:r w:rsidRPr="004E03E4">
        <w:rPr>
          <w:rFonts w:asciiTheme="minorHAnsi" w:hAnsiTheme="minorHAnsi"/>
        </w:rPr>
        <w:t>pastikan</w:t>
      </w:r>
      <w:proofErr w:type="spellEnd"/>
      <w:r w:rsidRPr="004E03E4">
        <w:rPr>
          <w:rFonts w:asciiTheme="minorHAnsi" w:hAnsiTheme="minorHAnsi"/>
        </w:rPr>
        <w:t xml:space="preserve"> fail </w:t>
      </w:r>
      <w:proofErr w:type="spellStart"/>
      <w:r w:rsidRPr="004E03E4">
        <w:rPr>
          <w:rFonts w:asciiTheme="minorHAnsi" w:hAnsiTheme="minorHAnsi"/>
          <w:b/>
          <w:bCs/>
        </w:rPr>
        <w:t>Dockerfile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berada</w:t>
      </w:r>
      <w:proofErr w:type="spellEnd"/>
      <w:r w:rsidRPr="004E03E4">
        <w:rPr>
          <w:rFonts w:asciiTheme="minorHAnsi" w:hAnsiTheme="minorHAnsi"/>
        </w:rPr>
        <w:t xml:space="preserve"> di </w:t>
      </w:r>
      <w:proofErr w:type="spellStart"/>
      <w:r w:rsidRPr="004E03E4">
        <w:rPr>
          <w:rFonts w:asciiTheme="minorHAnsi" w:hAnsiTheme="minorHAnsi"/>
        </w:rPr>
        <w:t>dalam</w:t>
      </w:r>
      <w:proofErr w:type="spellEnd"/>
      <w:r w:rsidRPr="004E03E4">
        <w:rPr>
          <w:rFonts w:asciiTheme="minorHAnsi" w:hAnsiTheme="minorHAnsi"/>
        </w:rPr>
        <w:t xml:space="preserve"> folder </w:t>
      </w:r>
      <w:proofErr w:type="spellStart"/>
      <w:r w:rsidRPr="004E03E4">
        <w:rPr>
          <w:rFonts w:asciiTheme="minorHAnsi" w:hAnsiTheme="minorHAnsi"/>
        </w:rPr>
        <w:t>yourproject</w:t>
      </w:r>
      <w:proofErr w:type="spellEnd"/>
      <w:r w:rsidRPr="004E03E4">
        <w:rPr>
          <w:rFonts w:asciiTheme="minorHAnsi" w:hAnsiTheme="minorHAnsi"/>
        </w:rPr>
        <w:t>/</w:t>
      </w:r>
      <w:proofErr w:type="spellStart"/>
      <w:r w:rsidRPr="004E03E4">
        <w:rPr>
          <w:rFonts w:asciiTheme="minorHAnsi" w:hAnsiTheme="minorHAnsi"/>
        </w:rPr>
        <w:t>productApp</w:t>
      </w:r>
      <w:proofErr w:type="spellEnd"/>
      <w:r w:rsidRPr="004E03E4">
        <w:rPr>
          <w:rFonts w:asciiTheme="minorHAnsi" w:hAnsiTheme="minorHAnsi"/>
        </w:rPr>
        <w:t xml:space="preserve"> dan </w:t>
      </w:r>
      <w:proofErr w:type="spellStart"/>
      <w:r w:rsidRPr="004E03E4">
        <w:rPr>
          <w:rFonts w:asciiTheme="minorHAnsi" w:hAnsiTheme="minorHAnsi"/>
        </w:rPr>
        <w:t>mengandungi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skrip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berikut</w:t>
      </w:r>
      <w:proofErr w:type="spellEnd"/>
      <w:r w:rsidRPr="004E03E4">
        <w:rPr>
          <w:rFonts w:asciiTheme="minorHAnsi" w:hAnsiTheme="minorHAnsi"/>
        </w:rPr>
        <w:t>:</w:t>
      </w:r>
    </w:p>
    <w:p w14:paraId="2B579497" w14:textId="77777777" w:rsidR="004E03E4" w:rsidRDefault="004E03E4" w:rsidP="007C2A6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0755F6" w14:paraId="6030DF7E" w14:textId="77777777" w:rsidTr="000755F6">
        <w:tc>
          <w:tcPr>
            <w:tcW w:w="8630" w:type="dxa"/>
          </w:tcPr>
          <w:p w14:paraId="1F80B914" w14:textId="77777777" w:rsidR="00DC4A61" w:rsidRDefault="00DC4A61" w:rsidP="000755F6"/>
          <w:p w14:paraId="13F509B5" w14:textId="7EA1C7F3" w:rsidR="000755F6" w:rsidRPr="004E03E4" w:rsidRDefault="000755F6" w:rsidP="000755F6">
            <w:pPr>
              <w:rPr>
                <w:rFonts w:asciiTheme="minorHAnsi" w:hAnsiTheme="minorHAnsi"/>
              </w:rPr>
            </w:pPr>
            <w:r w:rsidRPr="004E03E4">
              <w:rPr>
                <w:rFonts w:asciiTheme="minorHAnsi" w:hAnsiTheme="minorHAnsi"/>
              </w:rPr>
              <w:t>FROM node:16-alpine AS build</w:t>
            </w:r>
          </w:p>
          <w:p w14:paraId="3A822F9C" w14:textId="77777777" w:rsidR="000755F6" w:rsidRPr="004E03E4" w:rsidRDefault="000755F6" w:rsidP="000755F6">
            <w:pPr>
              <w:rPr>
                <w:rFonts w:asciiTheme="minorHAnsi" w:hAnsiTheme="minorHAnsi"/>
              </w:rPr>
            </w:pPr>
            <w:r w:rsidRPr="004E03E4">
              <w:rPr>
                <w:rFonts w:asciiTheme="minorHAnsi" w:hAnsiTheme="minorHAnsi"/>
              </w:rPr>
              <w:t>WORKDIR /app</w:t>
            </w:r>
          </w:p>
          <w:p w14:paraId="2F6938C2" w14:textId="77777777" w:rsidR="000755F6" w:rsidRPr="004E03E4" w:rsidRDefault="000755F6" w:rsidP="000755F6">
            <w:pPr>
              <w:rPr>
                <w:rFonts w:asciiTheme="minorHAnsi" w:hAnsiTheme="minorHAnsi"/>
              </w:rPr>
            </w:pPr>
            <w:r w:rsidRPr="004E03E4">
              <w:rPr>
                <w:rFonts w:asciiTheme="minorHAnsi" w:hAnsiTheme="minorHAnsi"/>
              </w:rPr>
              <w:t>COPY package</w:t>
            </w:r>
            <w:proofErr w:type="gramStart"/>
            <w:r w:rsidRPr="004E03E4">
              <w:rPr>
                <w:rFonts w:asciiTheme="minorHAnsi" w:hAnsiTheme="minorHAnsi"/>
              </w:rPr>
              <w:t>*.json</w:t>
            </w:r>
            <w:proofErr w:type="gramEnd"/>
            <w:r w:rsidRPr="004E03E4">
              <w:rPr>
                <w:rFonts w:asciiTheme="minorHAnsi" w:hAnsiTheme="minorHAnsi"/>
              </w:rPr>
              <w:t xml:space="preserve"> ./</w:t>
            </w:r>
          </w:p>
          <w:p w14:paraId="72B33015" w14:textId="77777777" w:rsidR="000755F6" w:rsidRPr="004E03E4" w:rsidRDefault="000755F6" w:rsidP="000755F6">
            <w:pPr>
              <w:rPr>
                <w:rFonts w:asciiTheme="minorHAnsi" w:hAnsiTheme="minorHAnsi"/>
              </w:rPr>
            </w:pPr>
            <w:r w:rsidRPr="004E03E4">
              <w:rPr>
                <w:rFonts w:asciiTheme="minorHAnsi" w:hAnsiTheme="minorHAnsi"/>
              </w:rPr>
              <w:t xml:space="preserve">RUN </w:t>
            </w:r>
            <w:proofErr w:type="spellStart"/>
            <w:r w:rsidRPr="004E03E4">
              <w:rPr>
                <w:rFonts w:asciiTheme="minorHAnsi" w:hAnsiTheme="minorHAnsi"/>
              </w:rPr>
              <w:t>npm</w:t>
            </w:r>
            <w:proofErr w:type="spellEnd"/>
            <w:r w:rsidRPr="004E03E4">
              <w:rPr>
                <w:rFonts w:asciiTheme="minorHAnsi" w:hAnsiTheme="minorHAnsi"/>
              </w:rPr>
              <w:t xml:space="preserve"> install</w:t>
            </w:r>
          </w:p>
          <w:p w14:paraId="5F488C04" w14:textId="77777777" w:rsidR="000755F6" w:rsidRPr="004E03E4" w:rsidRDefault="000755F6" w:rsidP="000755F6">
            <w:pPr>
              <w:rPr>
                <w:rFonts w:asciiTheme="minorHAnsi" w:hAnsiTheme="minorHAnsi"/>
              </w:rPr>
            </w:pPr>
            <w:proofErr w:type="gramStart"/>
            <w:r w:rsidRPr="004E03E4">
              <w:rPr>
                <w:rFonts w:asciiTheme="minorHAnsi" w:hAnsiTheme="minorHAnsi"/>
              </w:rPr>
              <w:t>COPY .</w:t>
            </w:r>
            <w:proofErr w:type="gramEnd"/>
            <w:r w:rsidRPr="004E03E4">
              <w:rPr>
                <w:rFonts w:asciiTheme="minorHAnsi" w:hAnsiTheme="minorHAnsi"/>
              </w:rPr>
              <w:t xml:space="preserve"> .</w:t>
            </w:r>
          </w:p>
          <w:p w14:paraId="7D304EFD" w14:textId="77777777" w:rsidR="000755F6" w:rsidRPr="004E03E4" w:rsidRDefault="000755F6" w:rsidP="000755F6">
            <w:pPr>
              <w:rPr>
                <w:rFonts w:asciiTheme="minorHAnsi" w:hAnsiTheme="minorHAnsi"/>
              </w:rPr>
            </w:pPr>
            <w:r w:rsidRPr="004E03E4">
              <w:rPr>
                <w:rFonts w:asciiTheme="minorHAnsi" w:hAnsiTheme="minorHAnsi"/>
              </w:rPr>
              <w:t xml:space="preserve">RUN </w:t>
            </w:r>
            <w:proofErr w:type="spellStart"/>
            <w:r w:rsidRPr="004E03E4">
              <w:rPr>
                <w:rFonts w:asciiTheme="minorHAnsi" w:hAnsiTheme="minorHAnsi"/>
              </w:rPr>
              <w:t>npm</w:t>
            </w:r>
            <w:proofErr w:type="spellEnd"/>
            <w:r w:rsidRPr="004E03E4">
              <w:rPr>
                <w:rFonts w:asciiTheme="minorHAnsi" w:hAnsiTheme="minorHAnsi"/>
              </w:rPr>
              <w:t xml:space="preserve"> run build</w:t>
            </w:r>
          </w:p>
          <w:p w14:paraId="4153426F" w14:textId="77777777" w:rsidR="000755F6" w:rsidRPr="004E03E4" w:rsidRDefault="000755F6" w:rsidP="000755F6">
            <w:pPr>
              <w:rPr>
                <w:rFonts w:asciiTheme="minorHAnsi" w:hAnsiTheme="minorHAnsi"/>
              </w:rPr>
            </w:pPr>
          </w:p>
          <w:p w14:paraId="32288659" w14:textId="77777777" w:rsidR="000755F6" w:rsidRPr="004E03E4" w:rsidRDefault="000755F6" w:rsidP="000755F6">
            <w:pPr>
              <w:rPr>
                <w:rFonts w:asciiTheme="minorHAnsi" w:hAnsiTheme="minorHAnsi"/>
              </w:rPr>
            </w:pPr>
            <w:r w:rsidRPr="004E03E4">
              <w:rPr>
                <w:rFonts w:asciiTheme="minorHAnsi" w:hAnsiTheme="minorHAnsi"/>
              </w:rPr>
              <w:t xml:space="preserve">FROM </w:t>
            </w:r>
            <w:proofErr w:type="spellStart"/>
            <w:proofErr w:type="gramStart"/>
            <w:r w:rsidRPr="004E03E4">
              <w:rPr>
                <w:rFonts w:asciiTheme="minorHAnsi" w:hAnsiTheme="minorHAnsi"/>
              </w:rPr>
              <w:t>nginx:stable</w:t>
            </w:r>
            <w:proofErr w:type="gramEnd"/>
            <w:r w:rsidRPr="004E03E4">
              <w:rPr>
                <w:rFonts w:asciiTheme="minorHAnsi" w:hAnsiTheme="minorHAnsi"/>
              </w:rPr>
              <w:t>-alpine</w:t>
            </w:r>
            <w:proofErr w:type="spellEnd"/>
          </w:p>
          <w:p w14:paraId="57B6DEFF" w14:textId="77777777" w:rsidR="000755F6" w:rsidRPr="004E03E4" w:rsidRDefault="000755F6" w:rsidP="000755F6">
            <w:pPr>
              <w:rPr>
                <w:rFonts w:asciiTheme="minorHAnsi" w:hAnsiTheme="minorHAnsi"/>
              </w:rPr>
            </w:pPr>
            <w:r w:rsidRPr="004E03E4">
              <w:rPr>
                <w:rFonts w:asciiTheme="minorHAnsi" w:hAnsiTheme="minorHAnsi"/>
              </w:rPr>
              <w:t>COPY --from=build /app/build /</w:t>
            </w:r>
            <w:proofErr w:type="spellStart"/>
            <w:r w:rsidRPr="004E03E4">
              <w:rPr>
                <w:rFonts w:asciiTheme="minorHAnsi" w:hAnsiTheme="minorHAnsi"/>
              </w:rPr>
              <w:t>usr</w:t>
            </w:r>
            <w:proofErr w:type="spellEnd"/>
            <w:r w:rsidRPr="004E03E4">
              <w:rPr>
                <w:rFonts w:asciiTheme="minorHAnsi" w:hAnsiTheme="minorHAnsi"/>
              </w:rPr>
              <w:t>/share/</w:t>
            </w:r>
            <w:proofErr w:type="spellStart"/>
            <w:r w:rsidRPr="004E03E4">
              <w:rPr>
                <w:rFonts w:asciiTheme="minorHAnsi" w:hAnsiTheme="minorHAnsi"/>
              </w:rPr>
              <w:t>nginx</w:t>
            </w:r>
            <w:proofErr w:type="spellEnd"/>
            <w:r w:rsidRPr="004E03E4">
              <w:rPr>
                <w:rFonts w:asciiTheme="minorHAnsi" w:hAnsiTheme="minorHAnsi"/>
              </w:rPr>
              <w:t>/html</w:t>
            </w:r>
          </w:p>
          <w:p w14:paraId="1D95AE3C" w14:textId="77777777" w:rsidR="000755F6" w:rsidRPr="004E03E4" w:rsidRDefault="000755F6" w:rsidP="000755F6">
            <w:pPr>
              <w:rPr>
                <w:rFonts w:asciiTheme="minorHAnsi" w:hAnsiTheme="minorHAnsi"/>
              </w:rPr>
            </w:pPr>
            <w:r w:rsidRPr="004E03E4">
              <w:rPr>
                <w:rFonts w:asciiTheme="minorHAnsi" w:hAnsiTheme="minorHAnsi"/>
              </w:rPr>
              <w:t xml:space="preserve">COPY </w:t>
            </w:r>
            <w:proofErr w:type="spellStart"/>
            <w:r w:rsidRPr="004E03E4">
              <w:rPr>
                <w:rFonts w:asciiTheme="minorHAnsi" w:hAnsiTheme="minorHAnsi"/>
              </w:rPr>
              <w:t>nginx.conf</w:t>
            </w:r>
            <w:proofErr w:type="spellEnd"/>
            <w:r w:rsidRPr="004E03E4">
              <w:rPr>
                <w:rFonts w:asciiTheme="minorHAnsi" w:hAnsiTheme="minorHAnsi"/>
              </w:rPr>
              <w:t xml:space="preserve"> /etc/</w:t>
            </w:r>
            <w:proofErr w:type="spellStart"/>
            <w:r w:rsidRPr="004E03E4">
              <w:rPr>
                <w:rFonts w:asciiTheme="minorHAnsi" w:hAnsiTheme="minorHAnsi"/>
              </w:rPr>
              <w:t>nginx</w:t>
            </w:r>
            <w:proofErr w:type="spellEnd"/>
            <w:r w:rsidRPr="004E03E4">
              <w:rPr>
                <w:rFonts w:asciiTheme="minorHAnsi" w:hAnsiTheme="minorHAnsi"/>
              </w:rPr>
              <w:t>/</w:t>
            </w:r>
            <w:proofErr w:type="spellStart"/>
            <w:r w:rsidRPr="004E03E4">
              <w:rPr>
                <w:rFonts w:asciiTheme="minorHAnsi" w:hAnsiTheme="minorHAnsi"/>
              </w:rPr>
              <w:t>conf.d</w:t>
            </w:r>
            <w:proofErr w:type="spellEnd"/>
            <w:r w:rsidRPr="004E03E4">
              <w:rPr>
                <w:rFonts w:asciiTheme="minorHAnsi" w:hAnsiTheme="minorHAnsi"/>
              </w:rPr>
              <w:t>/</w:t>
            </w:r>
            <w:proofErr w:type="spellStart"/>
            <w:r w:rsidRPr="004E03E4">
              <w:rPr>
                <w:rFonts w:asciiTheme="minorHAnsi" w:hAnsiTheme="minorHAnsi"/>
              </w:rPr>
              <w:t>default.conf</w:t>
            </w:r>
            <w:proofErr w:type="spellEnd"/>
          </w:p>
          <w:p w14:paraId="124A0639" w14:textId="77777777" w:rsidR="000755F6" w:rsidRPr="004E03E4" w:rsidRDefault="000755F6" w:rsidP="000755F6">
            <w:pPr>
              <w:rPr>
                <w:rFonts w:asciiTheme="minorHAnsi" w:hAnsiTheme="minorHAnsi"/>
              </w:rPr>
            </w:pPr>
            <w:r w:rsidRPr="004E03E4">
              <w:rPr>
                <w:rFonts w:asciiTheme="minorHAnsi" w:hAnsiTheme="minorHAnsi"/>
              </w:rPr>
              <w:t>EXPOSE 80</w:t>
            </w:r>
          </w:p>
          <w:p w14:paraId="7B22BC61" w14:textId="77777777" w:rsidR="000755F6" w:rsidRPr="004E03E4" w:rsidRDefault="000755F6" w:rsidP="000755F6">
            <w:pPr>
              <w:rPr>
                <w:rFonts w:asciiTheme="minorHAnsi" w:hAnsiTheme="minorHAnsi"/>
              </w:rPr>
            </w:pPr>
            <w:r w:rsidRPr="004E03E4">
              <w:rPr>
                <w:rFonts w:asciiTheme="minorHAnsi" w:hAnsiTheme="minorHAnsi"/>
              </w:rPr>
              <w:t>CMD ["</w:t>
            </w:r>
            <w:proofErr w:type="spellStart"/>
            <w:r w:rsidRPr="004E03E4">
              <w:rPr>
                <w:rFonts w:asciiTheme="minorHAnsi" w:hAnsiTheme="minorHAnsi"/>
              </w:rPr>
              <w:t>nginx</w:t>
            </w:r>
            <w:proofErr w:type="spellEnd"/>
            <w:r w:rsidRPr="004E03E4">
              <w:rPr>
                <w:rFonts w:asciiTheme="minorHAnsi" w:hAnsiTheme="minorHAnsi"/>
              </w:rPr>
              <w:t>", "-g", "daemon off;"]</w:t>
            </w:r>
          </w:p>
          <w:p w14:paraId="3B12ED92" w14:textId="460CFBC0" w:rsidR="00DC4A61" w:rsidRDefault="00DC4A61" w:rsidP="000755F6"/>
        </w:tc>
      </w:tr>
    </w:tbl>
    <w:p w14:paraId="32DEF3B4" w14:textId="77777777" w:rsidR="004E03E4" w:rsidRDefault="004E03E4" w:rsidP="007C2A64">
      <w:pPr>
        <w:rPr>
          <w:rFonts w:asciiTheme="minorHAnsi" w:hAnsiTheme="minorHAnsi"/>
        </w:rPr>
      </w:pPr>
    </w:p>
    <w:p w14:paraId="470E4306" w14:textId="68F24F74" w:rsidR="000755F6" w:rsidRPr="004E03E4" w:rsidRDefault="000755F6" w:rsidP="007C2A64">
      <w:pPr>
        <w:rPr>
          <w:rFonts w:asciiTheme="minorHAnsi" w:hAnsiTheme="minorHAnsi"/>
        </w:rPr>
      </w:pPr>
      <w:r w:rsidRPr="004E03E4">
        <w:rPr>
          <w:rFonts w:asciiTheme="minorHAnsi" w:hAnsiTheme="minorHAnsi"/>
        </w:rPr>
        <w:t xml:space="preserve">Jika fail </w:t>
      </w:r>
      <w:proofErr w:type="spellStart"/>
      <w:r w:rsidRPr="004E03E4">
        <w:rPr>
          <w:rFonts w:asciiTheme="minorHAnsi" w:hAnsiTheme="minorHAnsi"/>
        </w:rPr>
        <w:t>ini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tiada</w:t>
      </w:r>
      <w:proofErr w:type="spellEnd"/>
      <w:r w:rsidRPr="004E03E4">
        <w:rPr>
          <w:rFonts w:asciiTheme="minorHAnsi" w:hAnsiTheme="minorHAnsi"/>
        </w:rPr>
        <w:t xml:space="preserve">, </w:t>
      </w:r>
      <w:proofErr w:type="spellStart"/>
      <w:r w:rsidRPr="004E03E4">
        <w:rPr>
          <w:rFonts w:asciiTheme="minorHAnsi" w:hAnsiTheme="minorHAnsi"/>
        </w:rPr>
        <w:t>sila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cipta</w:t>
      </w:r>
      <w:proofErr w:type="spellEnd"/>
      <w:r w:rsidRPr="004E03E4">
        <w:rPr>
          <w:rFonts w:asciiTheme="minorHAnsi" w:hAnsiTheme="minorHAnsi"/>
        </w:rPr>
        <w:t xml:space="preserve"> fail </w:t>
      </w:r>
      <w:proofErr w:type="spellStart"/>
      <w:r w:rsidRPr="004E03E4">
        <w:rPr>
          <w:rFonts w:asciiTheme="minorHAnsi" w:hAnsiTheme="minorHAnsi"/>
        </w:rPr>
        <w:t>baru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bernama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Dockerfile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secara</w:t>
      </w:r>
      <w:proofErr w:type="spellEnd"/>
      <w:r w:rsidRPr="004E03E4">
        <w:rPr>
          <w:rFonts w:asciiTheme="minorHAnsi" w:hAnsiTheme="minorHAnsi"/>
        </w:rPr>
        <w:t xml:space="preserve"> manual </w:t>
      </w:r>
      <w:proofErr w:type="spellStart"/>
      <w:r w:rsidRPr="004E03E4">
        <w:rPr>
          <w:rFonts w:asciiTheme="minorHAnsi" w:hAnsiTheme="minorHAnsi"/>
        </w:rPr>
        <w:t>dalam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direktori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productApp</w:t>
      </w:r>
      <w:proofErr w:type="spellEnd"/>
      <w:r w:rsidRPr="004E03E4">
        <w:rPr>
          <w:rFonts w:asciiTheme="minorHAnsi" w:hAnsiTheme="minorHAnsi"/>
        </w:rPr>
        <w:t xml:space="preserve">, </w:t>
      </w:r>
      <w:proofErr w:type="spellStart"/>
      <w:r w:rsidRPr="004E03E4">
        <w:rPr>
          <w:rFonts w:asciiTheme="minorHAnsi" w:hAnsiTheme="minorHAnsi"/>
        </w:rPr>
        <w:t>kemudian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salin</w:t>
      </w:r>
      <w:proofErr w:type="spellEnd"/>
      <w:r w:rsidRPr="004E03E4">
        <w:rPr>
          <w:rFonts w:asciiTheme="minorHAnsi" w:hAnsiTheme="minorHAnsi"/>
        </w:rPr>
        <w:t xml:space="preserve"> dan </w:t>
      </w:r>
      <w:proofErr w:type="spellStart"/>
      <w:r w:rsidRPr="004E03E4">
        <w:rPr>
          <w:rFonts w:asciiTheme="minorHAnsi" w:hAnsiTheme="minorHAnsi"/>
        </w:rPr>
        <w:t>tampal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skrip</w:t>
      </w:r>
      <w:proofErr w:type="spellEnd"/>
      <w:r w:rsidRPr="004E03E4">
        <w:rPr>
          <w:rFonts w:asciiTheme="minorHAnsi" w:hAnsiTheme="minorHAnsi"/>
        </w:rPr>
        <w:t xml:space="preserve"> di </w:t>
      </w:r>
      <w:proofErr w:type="spellStart"/>
      <w:r w:rsidRPr="004E03E4">
        <w:rPr>
          <w:rFonts w:asciiTheme="minorHAnsi" w:hAnsiTheme="minorHAnsi"/>
        </w:rPr>
        <w:t>atas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ke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dalamnya</w:t>
      </w:r>
      <w:proofErr w:type="spellEnd"/>
      <w:r w:rsidRPr="004E03E4">
        <w:rPr>
          <w:rFonts w:asciiTheme="minorHAnsi" w:hAnsiTheme="minorHAnsi"/>
        </w:rPr>
        <w:t>.</w:t>
      </w:r>
    </w:p>
    <w:p w14:paraId="16E636DA" w14:textId="2E37FCB6" w:rsidR="000755F6" w:rsidRDefault="00DC4A61" w:rsidP="000755F6">
      <w:pPr>
        <w:rPr>
          <w:rFonts w:asciiTheme="minorHAnsi" w:hAnsiTheme="minorHAnsi"/>
        </w:rPr>
      </w:pPr>
      <w:proofErr w:type="spellStart"/>
      <w:r w:rsidRPr="004E03E4">
        <w:rPr>
          <w:rFonts w:asciiTheme="minorHAnsi" w:hAnsiTheme="minorHAnsi"/>
        </w:rPr>
        <w:t>Penjelasan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setiap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arahan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Dockerfile</w:t>
      </w:r>
      <w:proofErr w:type="spellEnd"/>
      <w:r w:rsidRPr="004E03E4">
        <w:rPr>
          <w:rFonts w:asciiTheme="minorHAnsi" w:hAnsiTheme="minorHAnsi"/>
        </w:rPr>
        <w:t>:</w:t>
      </w:r>
    </w:p>
    <w:p w14:paraId="34E68E10" w14:textId="77777777" w:rsidR="004E03E4" w:rsidRPr="004E03E4" w:rsidRDefault="004E03E4" w:rsidP="000755F6">
      <w:pPr>
        <w:rPr>
          <w:rFonts w:asciiTheme="minorHAnsi" w:hAnsi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0"/>
        <w:gridCol w:w="5100"/>
      </w:tblGrid>
      <w:tr w:rsidR="00DC4A61" w:rsidRPr="00DC4A61" w14:paraId="6F1E71C5" w14:textId="77777777" w:rsidTr="00DC4A61">
        <w:trPr>
          <w:trHeight w:val="315"/>
        </w:trPr>
        <w:tc>
          <w:tcPr>
            <w:tcW w:w="2045" w:type="pct"/>
            <w:shd w:val="clear" w:color="auto" w:fill="auto"/>
            <w:vAlign w:val="center"/>
            <w:hideMark/>
          </w:tcPr>
          <w:p w14:paraId="5A5B07E8" w14:textId="77777777" w:rsidR="00DC4A61" w:rsidRPr="00DC4A61" w:rsidRDefault="00DC4A61" w:rsidP="00DC4A6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C4A61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Arahan</w:t>
            </w:r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714B418B" w14:textId="77777777" w:rsidR="00DC4A61" w:rsidRPr="00DC4A61" w:rsidRDefault="00DC4A61" w:rsidP="00DC4A6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C4A61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Fungsi</w:t>
            </w:r>
            <w:proofErr w:type="spellEnd"/>
          </w:p>
        </w:tc>
      </w:tr>
      <w:tr w:rsidR="00DC4A61" w:rsidRPr="00DC4A61" w14:paraId="68717C3E" w14:textId="77777777" w:rsidTr="00DC4A61">
        <w:trPr>
          <w:trHeight w:val="300"/>
        </w:trPr>
        <w:tc>
          <w:tcPr>
            <w:tcW w:w="2045" w:type="pct"/>
            <w:shd w:val="clear" w:color="auto" w:fill="auto"/>
            <w:vAlign w:val="center"/>
            <w:hideMark/>
          </w:tcPr>
          <w:p w14:paraId="7DFF9191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FROM node:16-alpine AS build</w:t>
            </w:r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50806362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Gunakan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image Node.js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versi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ringan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(alpine)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untuk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membina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aplikasi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React.</w:t>
            </w:r>
          </w:p>
        </w:tc>
      </w:tr>
      <w:tr w:rsidR="00DC4A61" w:rsidRPr="00DC4A61" w14:paraId="7D2E7A73" w14:textId="77777777" w:rsidTr="00DC4A61">
        <w:trPr>
          <w:trHeight w:val="300"/>
        </w:trPr>
        <w:tc>
          <w:tcPr>
            <w:tcW w:w="2045" w:type="pct"/>
            <w:shd w:val="clear" w:color="auto" w:fill="auto"/>
            <w:vAlign w:val="center"/>
            <w:hideMark/>
          </w:tcPr>
          <w:p w14:paraId="64B847F7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WORKDIR /app</w:t>
            </w:r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0CADA8B9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Tetapkan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direktori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kerja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dalam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kontena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.</w:t>
            </w:r>
          </w:p>
        </w:tc>
      </w:tr>
      <w:tr w:rsidR="00DC4A61" w:rsidRPr="00DC4A61" w14:paraId="71723A93" w14:textId="77777777" w:rsidTr="00DC4A61">
        <w:trPr>
          <w:trHeight w:val="300"/>
        </w:trPr>
        <w:tc>
          <w:tcPr>
            <w:tcW w:w="2045" w:type="pct"/>
            <w:shd w:val="clear" w:color="auto" w:fill="auto"/>
            <w:vAlign w:val="center"/>
            <w:hideMark/>
          </w:tcPr>
          <w:p w14:paraId="7B1C8549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COPY package</w:t>
            </w:r>
            <w:proofErr w:type="gram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*.json</w:t>
            </w:r>
            <w:proofErr w:type="gram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./</w:t>
            </w:r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103236EF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Salin fail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konfigurasi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npm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untuk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pemasangan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dependencies.</w:t>
            </w:r>
          </w:p>
        </w:tc>
      </w:tr>
      <w:tr w:rsidR="00DC4A61" w:rsidRPr="00DC4A61" w14:paraId="4646508B" w14:textId="77777777" w:rsidTr="00DC4A61">
        <w:trPr>
          <w:trHeight w:val="300"/>
        </w:trPr>
        <w:tc>
          <w:tcPr>
            <w:tcW w:w="2045" w:type="pct"/>
            <w:shd w:val="clear" w:color="auto" w:fill="auto"/>
            <w:vAlign w:val="center"/>
            <w:hideMark/>
          </w:tcPr>
          <w:p w14:paraId="463E0BBE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RUN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npm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install</w:t>
            </w:r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5555590E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Pasang dependencies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projek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React.</w:t>
            </w:r>
          </w:p>
        </w:tc>
      </w:tr>
      <w:tr w:rsidR="00DC4A61" w:rsidRPr="00DC4A61" w14:paraId="7D5CD28B" w14:textId="77777777" w:rsidTr="00DC4A61">
        <w:trPr>
          <w:trHeight w:val="300"/>
        </w:trPr>
        <w:tc>
          <w:tcPr>
            <w:tcW w:w="2045" w:type="pct"/>
            <w:shd w:val="clear" w:color="auto" w:fill="auto"/>
            <w:vAlign w:val="center"/>
            <w:hideMark/>
          </w:tcPr>
          <w:p w14:paraId="128CB1E6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proofErr w:type="gram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COPY .</w:t>
            </w:r>
            <w:proofErr w:type="gram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.</w:t>
            </w:r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3A919062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Salin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semua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kod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sumber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ke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dalam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kontena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.</w:t>
            </w:r>
          </w:p>
        </w:tc>
      </w:tr>
      <w:tr w:rsidR="00DC4A61" w:rsidRPr="00DC4A61" w14:paraId="2799AFF9" w14:textId="77777777" w:rsidTr="00DC4A61">
        <w:trPr>
          <w:trHeight w:val="300"/>
        </w:trPr>
        <w:tc>
          <w:tcPr>
            <w:tcW w:w="2045" w:type="pct"/>
            <w:shd w:val="clear" w:color="auto" w:fill="auto"/>
            <w:vAlign w:val="center"/>
            <w:hideMark/>
          </w:tcPr>
          <w:p w14:paraId="6D06219E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RUN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npm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run build</w:t>
            </w:r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1F44A5CF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Bina (compile)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projek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React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ke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dalam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folder build.</w:t>
            </w:r>
          </w:p>
        </w:tc>
      </w:tr>
      <w:tr w:rsidR="00DC4A61" w:rsidRPr="00DC4A61" w14:paraId="335E0503" w14:textId="77777777" w:rsidTr="00DC4A61">
        <w:trPr>
          <w:trHeight w:val="300"/>
        </w:trPr>
        <w:tc>
          <w:tcPr>
            <w:tcW w:w="2045" w:type="pct"/>
            <w:shd w:val="clear" w:color="auto" w:fill="auto"/>
            <w:vAlign w:val="center"/>
            <w:hideMark/>
          </w:tcPr>
          <w:p w14:paraId="4E0098A8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FROM </w:t>
            </w:r>
            <w:proofErr w:type="spellStart"/>
            <w:proofErr w:type="gram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nginx:stable</w:t>
            </w:r>
            <w:proofErr w:type="gram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-alpine</w:t>
            </w:r>
            <w:proofErr w:type="spellEnd"/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07ED3D86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Gunakan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NGINX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versi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ringan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untuk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hidangkan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aplikasi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yang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telah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dibina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.</w:t>
            </w:r>
          </w:p>
        </w:tc>
      </w:tr>
      <w:tr w:rsidR="00DC4A61" w:rsidRPr="00DC4A61" w14:paraId="4961371D" w14:textId="77777777" w:rsidTr="00DC4A61">
        <w:trPr>
          <w:trHeight w:val="300"/>
        </w:trPr>
        <w:tc>
          <w:tcPr>
            <w:tcW w:w="2045" w:type="pct"/>
            <w:shd w:val="clear" w:color="auto" w:fill="auto"/>
            <w:vAlign w:val="center"/>
            <w:hideMark/>
          </w:tcPr>
          <w:p w14:paraId="38F31AEF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COPY --from=build /app/build /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usr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/share/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nginx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/html</w:t>
            </w:r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615D0A4E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Salin output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binaan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ke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direktori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NGINX.</w:t>
            </w:r>
          </w:p>
        </w:tc>
      </w:tr>
      <w:tr w:rsidR="00DC4A61" w:rsidRPr="00DC4A61" w14:paraId="1632FE16" w14:textId="77777777" w:rsidTr="00DC4A61">
        <w:trPr>
          <w:trHeight w:val="300"/>
        </w:trPr>
        <w:tc>
          <w:tcPr>
            <w:tcW w:w="2045" w:type="pct"/>
            <w:shd w:val="clear" w:color="auto" w:fill="auto"/>
            <w:vAlign w:val="center"/>
            <w:hideMark/>
          </w:tcPr>
          <w:p w14:paraId="318C3924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COPY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nginx.conf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/etc/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nginx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/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conf.d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/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default.conf</w:t>
            </w:r>
            <w:proofErr w:type="spellEnd"/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6B78D93E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Salin fail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konfigurasi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NGINX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ke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lokasi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yang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sesuai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.</w:t>
            </w:r>
          </w:p>
        </w:tc>
      </w:tr>
      <w:tr w:rsidR="00DC4A61" w:rsidRPr="00DC4A61" w14:paraId="27F852F9" w14:textId="77777777" w:rsidTr="00DC4A61">
        <w:trPr>
          <w:trHeight w:val="300"/>
        </w:trPr>
        <w:tc>
          <w:tcPr>
            <w:tcW w:w="2045" w:type="pct"/>
            <w:shd w:val="clear" w:color="auto" w:fill="auto"/>
            <w:vAlign w:val="center"/>
            <w:hideMark/>
          </w:tcPr>
          <w:p w14:paraId="3D4A4E76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EXPOSE 80</w:t>
            </w:r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66B0CEBF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Dedahkan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port 80 (port HTTP standard)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untuk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diakses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dari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luar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.</w:t>
            </w:r>
          </w:p>
        </w:tc>
      </w:tr>
      <w:tr w:rsidR="00DC4A61" w:rsidRPr="00DC4A61" w14:paraId="45A1C1F2" w14:textId="77777777" w:rsidTr="00DC4A61">
        <w:trPr>
          <w:trHeight w:val="300"/>
        </w:trPr>
        <w:tc>
          <w:tcPr>
            <w:tcW w:w="2045" w:type="pct"/>
            <w:shd w:val="clear" w:color="auto" w:fill="auto"/>
            <w:vAlign w:val="center"/>
            <w:hideMark/>
          </w:tcPr>
          <w:p w14:paraId="7C93EF46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CMD ["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nginx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", "-g", "daemon off;"]</w:t>
            </w:r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524F41F2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Jalankan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NGINX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sebagai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servis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utama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dalam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kontena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.</w:t>
            </w:r>
          </w:p>
        </w:tc>
      </w:tr>
    </w:tbl>
    <w:p w14:paraId="705F6DB9" w14:textId="77777777" w:rsidR="000755F6" w:rsidRPr="000755F6" w:rsidRDefault="000755F6" w:rsidP="000755F6"/>
    <w:p w14:paraId="47F0EF98" w14:textId="0124636E" w:rsidR="000755F6" w:rsidRDefault="000755F6" w:rsidP="007C2A64"/>
    <w:p w14:paraId="6C0711D4" w14:textId="34569066" w:rsidR="000755F6" w:rsidRDefault="000755F6" w:rsidP="007C2A64"/>
    <w:p w14:paraId="01ADFBA5" w14:textId="28E3B90D" w:rsidR="00317C09" w:rsidRDefault="00317C09" w:rsidP="00B3384F">
      <w:pPr>
        <w:pStyle w:val="Heading1"/>
        <w:rPr>
          <w:sz w:val="28"/>
          <w:szCs w:val="28"/>
          <w:lang w:val="en-MY" w:eastAsia="en-MY"/>
        </w:rPr>
      </w:pPr>
      <w:r>
        <w:rPr>
          <w:sz w:val="28"/>
          <w:szCs w:val="28"/>
          <w:lang w:val="en-MY" w:eastAsia="en-MY"/>
        </w:rPr>
        <w:lastRenderedPageBreak/>
        <w:t xml:space="preserve">2.4.2 </w:t>
      </w:r>
      <w:r w:rsidRPr="00317C09">
        <w:rPr>
          <w:sz w:val="28"/>
          <w:szCs w:val="28"/>
          <w:lang w:val="en-MY" w:eastAsia="en-MY"/>
        </w:rPr>
        <w:t xml:space="preserve">Langkah </w:t>
      </w:r>
      <w:proofErr w:type="spellStart"/>
      <w:r w:rsidRPr="00317C09">
        <w:rPr>
          <w:sz w:val="28"/>
          <w:szCs w:val="28"/>
          <w:lang w:val="en-MY" w:eastAsia="en-MY"/>
        </w:rPr>
        <w:t>Menyediakan</w:t>
      </w:r>
      <w:proofErr w:type="spellEnd"/>
      <w:r w:rsidRPr="00317C09">
        <w:rPr>
          <w:sz w:val="28"/>
          <w:szCs w:val="28"/>
          <w:lang w:val="en-MY" w:eastAsia="en-MY"/>
        </w:rPr>
        <w:t xml:space="preserve"> </w:t>
      </w:r>
      <w:proofErr w:type="spellStart"/>
      <w:r>
        <w:rPr>
          <w:sz w:val="28"/>
          <w:szCs w:val="28"/>
          <w:lang w:val="en-MY" w:eastAsia="en-MY"/>
        </w:rPr>
        <w:t>nginx.conf</w:t>
      </w:r>
      <w:proofErr w:type="spellEnd"/>
      <w:r w:rsidRPr="00317C09">
        <w:rPr>
          <w:sz w:val="28"/>
          <w:szCs w:val="28"/>
          <w:lang w:val="en-MY" w:eastAsia="en-MY"/>
        </w:rPr>
        <w:t xml:space="preserve"> </w:t>
      </w:r>
      <w:proofErr w:type="spellStart"/>
      <w:r w:rsidRPr="00317C09">
        <w:rPr>
          <w:sz w:val="28"/>
          <w:szCs w:val="28"/>
          <w:lang w:val="en-MY" w:eastAsia="en-MY"/>
        </w:rPr>
        <w:t>untuk</w:t>
      </w:r>
      <w:proofErr w:type="spellEnd"/>
      <w:r w:rsidRPr="00317C09">
        <w:rPr>
          <w:sz w:val="28"/>
          <w:szCs w:val="28"/>
          <w:lang w:val="en-MY" w:eastAsia="en-MY"/>
        </w:rPr>
        <w:t xml:space="preserve"> </w:t>
      </w:r>
      <w:proofErr w:type="spellStart"/>
      <w:r w:rsidRPr="00317C09">
        <w:rPr>
          <w:sz w:val="28"/>
          <w:szCs w:val="28"/>
          <w:lang w:val="en-MY" w:eastAsia="en-MY"/>
        </w:rPr>
        <w:t>Aplikasi</w:t>
      </w:r>
      <w:proofErr w:type="spellEnd"/>
      <w:r w:rsidRPr="00317C09">
        <w:rPr>
          <w:sz w:val="28"/>
          <w:szCs w:val="28"/>
          <w:lang w:val="en-MY" w:eastAsia="en-MY"/>
        </w:rPr>
        <w:t xml:space="preserve"> React </w:t>
      </w:r>
    </w:p>
    <w:p w14:paraId="433EF280" w14:textId="77777777" w:rsidR="00B3384F" w:rsidRPr="00B3384F" w:rsidRDefault="00B3384F" w:rsidP="00B3384F"/>
    <w:p w14:paraId="64CC4B28" w14:textId="12198B28" w:rsidR="00317C09" w:rsidRPr="00467B53" w:rsidRDefault="00317C09" w:rsidP="00317C09">
      <w:pPr>
        <w:rPr>
          <w:rFonts w:asciiTheme="minorHAnsi" w:hAnsiTheme="minorHAnsi"/>
        </w:rPr>
      </w:pPr>
      <w:r w:rsidRPr="00467B53">
        <w:rPr>
          <w:rFonts w:asciiTheme="minorHAnsi" w:hAnsiTheme="minorHAnsi"/>
        </w:rPr>
        <w:t xml:space="preserve">Sila </w:t>
      </w:r>
      <w:proofErr w:type="spellStart"/>
      <w:r w:rsidRPr="00467B53">
        <w:rPr>
          <w:rFonts w:asciiTheme="minorHAnsi" w:hAnsiTheme="minorHAnsi"/>
        </w:rPr>
        <w:t>pastikan</w:t>
      </w:r>
      <w:proofErr w:type="spellEnd"/>
      <w:r w:rsidRPr="00467B53">
        <w:rPr>
          <w:rFonts w:asciiTheme="minorHAnsi" w:hAnsiTheme="minorHAnsi"/>
        </w:rPr>
        <w:t xml:space="preserve"> fail </w:t>
      </w:r>
      <w:proofErr w:type="spellStart"/>
      <w:r w:rsidRPr="00467B53">
        <w:rPr>
          <w:rFonts w:asciiTheme="minorHAnsi" w:hAnsiTheme="minorHAnsi"/>
          <w:b/>
          <w:bCs/>
        </w:rPr>
        <w:t>nginx.conf</w:t>
      </w:r>
      <w:proofErr w:type="spellEnd"/>
      <w:r w:rsidRPr="00467B53">
        <w:rPr>
          <w:rFonts w:asciiTheme="minorHAnsi" w:hAnsiTheme="minorHAnsi"/>
          <w:b/>
          <w:bCs/>
        </w:rPr>
        <w:t xml:space="preserve"> </w:t>
      </w:r>
      <w:proofErr w:type="spellStart"/>
      <w:r w:rsidRPr="00467B53">
        <w:rPr>
          <w:rFonts w:asciiTheme="minorHAnsi" w:hAnsiTheme="minorHAnsi"/>
        </w:rPr>
        <w:t>berada</w:t>
      </w:r>
      <w:proofErr w:type="spellEnd"/>
      <w:r w:rsidRPr="00467B53">
        <w:rPr>
          <w:rFonts w:asciiTheme="minorHAnsi" w:hAnsiTheme="minorHAnsi"/>
        </w:rPr>
        <w:t xml:space="preserve"> di </w:t>
      </w:r>
      <w:proofErr w:type="spellStart"/>
      <w:r w:rsidRPr="00467B53">
        <w:rPr>
          <w:rFonts w:asciiTheme="minorHAnsi" w:hAnsiTheme="minorHAnsi"/>
        </w:rPr>
        <w:t>dalam</w:t>
      </w:r>
      <w:proofErr w:type="spellEnd"/>
      <w:r w:rsidRPr="00467B53">
        <w:rPr>
          <w:rFonts w:asciiTheme="minorHAnsi" w:hAnsiTheme="minorHAnsi"/>
        </w:rPr>
        <w:t xml:space="preserve"> folder </w:t>
      </w:r>
      <w:proofErr w:type="spellStart"/>
      <w:r w:rsidRPr="00467B53">
        <w:rPr>
          <w:rFonts w:asciiTheme="minorHAnsi" w:hAnsiTheme="minorHAnsi"/>
        </w:rPr>
        <w:t>yourproject</w:t>
      </w:r>
      <w:proofErr w:type="spellEnd"/>
      <w:r w:rsidRPr="00467B53">
        <w:rPr>
          <w:rFonts w:asciiTheme="minorHAnsi" w:hAnsiTheme="minorHAnsi"/>
        </w:rPr>
        <w:t>/</w:t>
      </w:r>
      <w:proofErr w:type="spellStart"/>
      <w:r w:rsidRPr="00467B53">
        <w:rPr>
          <w:rFonts w:asciiTheme="minorHAnsi" w:hAnsiTheme="minorHAnsi"/>
        </w:rPr>
        <w:t>productApp</w:t>
      </w:r>
      <w:proofErr w:type="spellEnd"/>
      <w:r w:rsidRPr="00467B53">
        <w:rPr>
          <w:rFonts w:asciiTheme="minorHAnsi" w:hAnsiTheme="minorHAnsi"/>
        </w:rPr>
        <w:t xml:space="preserve"> dan </w:t>
      </w:r>
      <w:proofErr w:type="spellStart"/>
      <w:r w:rsidRPr="00467B53">
        <w:rPr>
          <w:rFonts w:asciiTheme="minorHAnsi" w:hAnsiTheme="minorHAnsi"/>
        </w:rPr>
        <w:t>mengandungi</w:t>
      </w:r>
      <w:proofErr w:type="spellEnd"/>
      <w:r w:rsidRPr="00467B53">
        <w:rPr>
          <w:rFonts w:asciiTheme="minorHAnsi" w:hAnsiTheme="minorHAnsi"/>
        </w:rPr>
        <w:t xml:space="preserve"> </w:t>
      </w:r>
      <w:proofErr w:type="spellStart"/>
      <w:r w:rsidRPr="00467B53">
        <w:rPr>
          <w:rFonts w:asciiTheme="minorHAnsi" w:hAnsiTheme="minorHAnsi"/>
        </w:rPr>
        <w:t>skrip</w:t>
      </w:r>
      <w:proofErr w:type="spellEnd"/>
      <w:r w:rsidRPr="00467B53">
        <w:rPr>
          <w:rFonts w:asciiTheme="minorHAnsi" w:hAnsiTheme="minorHAnsi"/>
        </w:rPr>
        <w:t xml:space="preserve"> </w:t>
      </w:r>
      <w:proofErr w:type="spellStart"/>
      <w:r w:rsidRPr="00467B53">
        <w:rPr>
          <w:rFonts w:asciiTheme="minorHAnsi" w:hAnsiTheme="minorHAnsi"/>
        </w:rPr>
        <w:t>berikut</w:t>
      </w:r>
      <w:proofErr w:type="spellEnd"/>
      <w:r w:rsidRPr="00467B53">
        <w:rPr>
          <w:rFonts w:asciiTheme="minorHAnsi" w:hAnsiTheme="minorHAnsi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317C09" w:rsidRPr="00467B53" w14:paraId="16EA52BD" w14:textId="77777777" w:rsidTr="00317C09">
        <w:tc>
          <w:tcPr>
            <w:tcW w:w="8630" w:type="dxa"/>
          </w:tcPr>
          <w:p w14:paraId="2F8DF4CC" w14:textId="77777777" w:rsidR="00317C09" w:rsidRPr="00467B53" w:rsidRDefault="00317C09" w:rsidP="00317C09">
            <w:pPr>
              <w:rPr>
                <w:rFonts w:asciiTheme="minorHAnsi" w:hAnsiTheme="minorHAnsi"/>
              </w:rPr>
            </w:pPr>
            <w:r w:rsidRPr="00467B53">
              <w:rPr>
                <w:rFonts w:asciiTheme="minorHAnsi" w:hAnsiTheme="minorHAnsi"/>
              </w:rPr>
              <w:t>server {</w:t>
            </w:r>
          </w:p>
          <w:p w14:paraId="73F4F280" w14:textId="77777777" w:rsidR="00317C09" w:rsidRPr="00467B53" w:rsidRDefault="00317C09" w:rsidP="00317C09">
            <w:pPr>
              <w:rPr>
                <w:rFonts w:asciiTheme="minorHAnsi" w:hAnsiTheme="minorHAnsi"/>
              </w:rPr>
            </w:pPr>
            <w:r w:rsidRPr="00467B53">
              <w:rPr>
                <w:rFonts w:asciiTheme="minorHAnsi" w:hAnsiTheme="minorHAnsi"/>
              </w:rPr>
              <w:t xml:space="preserve">    listen 80;</w:t>
            </w:r>
          </w:p>
          <w:p w14:paraId="170801C7" w14:textId="77777777" w:rsidR="00317C09" w:rsidRPr="00467B53" w:rsidRDefault="00317C09" w:rsidP="00317C09">
            <w:pPr>
              <w:rPr>
                <w:rFonts w:asciiTheme="minorHAnsi" w:hAnsiTheme="minorHAnsi"/>
              </w:rPr>
            </w:pPr>
          </w:p>
          <w:p w14:paraId="2938EAB6" w14:textId="77777777" w:rsidR="00317C09" w:rsidRPr="00467B53" w:rsidRDefault="00317C09" w:rsidP="00317C09">
            <w:pPr>
              <w:rPr>
                <w:rFonts w:asciiTheme="minorHAnsi" w:hAnsiTheme="minorHAnsi"/>
              </w:rPr>
            </w:pPr>
            <w:r w:rsidRPr="00467B53">
              <w:rPr>
                <w:rFonts w:asciiTheme="minorHAnsi" w:hAnsiTheme="minorHAnsi"/>
              </w:rPr>
              <w:t xml:space="preserve">    location / {</w:t>
            </w:r>
          </w:p>
          <w:p w14:paraId="07912389" w14:textId="77777777" w:rsidR="00317C09" w:rsidRPr="00467B53" w:rsidRDefault="00317C09" w:rsidP="00317C09">
            <w:pPr>
              <w:rPr>
                <w:rFonts w:asciiTheme="minorHAnsi" w:hAnsiTheme="minorHAnsi"/>
              </w:rPr>
            </w:pPr>
            <w:r w:rsidRPr="00467B53">
              <w:rPr>
                <w:rFonts w:asciiTheme="minorHAnsi" w:hAnsiTheme="minorHAnsi"/>
              </w:rPr>
              <w:t xml:space="preserve">        root /</w:t>
            </w:r>
            <w:proofErr w:type="spellStart"/>
            <w:r w:rsidRPr="00467B53">
              <w:rPr>
                <w:rFonts w:asciiTheme="minorHAnsi" w:hAnsiTheme="minorHAnsi"/>
              </w:rPr>
              <w:t>usr</w:t>
            </w:r>
            <w:proofErr w:type="spellEnd"/>
            <w:r w:rsidRPr="00467B53">
              <w:rPr>
                <w:rFonts w:asciiTheme="minorHAnsi" w:hAnsiTheme="minorHAnsi"/>
              </w:rPr>
              <w:t>/share/</w:t>
            </w:r>
            <w:proofErr w:type="spellStart"/>
            <w:r w:rsidRPr="00467B53">
              <w:rPr>
                <w:rFonts w:asciiTheme="minorHAnsi" w:hAnsiTheme="minorHAnsi"/>
              </w:rPr>
              <w:t>nginx</w:t>
            </w:r>
            <w:proofErr w:type="spellEnd"/>
            <w:r w:rsidRPr="00467B53">
              <w:rPr>
                <w:rFonts w:asciiTheme="minorHAnsi" w:hAnsiTheme="minorHAnsi"/>
              </w:rPr>
              <w:t>/html;</w:t>
            </w:r>
          </w:p>
          <w:p w14:paraId="660CE2F5" w14:textId="77777777" w:rsidR="00317C09" w:rsidRPr="00467B53" w:rsidRDefault="00317C09" w:rsidP="00317C09">
            <w:pPr>
              <w:rPr>
                <w:rFonts w:asciiTheme="minorHAnsi" w:hAnsiTheme="minorHAnsi"/>
              </w:rPr>
            </w:pPr>
            <w:r w:rsidRPr="00467B53">
              <w:rPr>
                <w:rFonts w:asciiTheme="minorHAnsi" w:hAnsiTheme="minorHAnsi"/>
              </w:rPr>
              <w:t xml:space="preserve">        index index.html;</w:t>
            </w:r>
          </w:p>
          <w:p w14:paraId="176BC6F2" w14:textId="77777777" w:rsidR="00317C09" w:rsidRPr="00467B53" w:rsidRDefault="00317C09" w:rsidP="00317C09">
            <w:pPr>
              <w:rPr>
                <w:rFonts w:asciiTheme="minorHAnsi" w:hAnsiTheme="minorHAnsi"/>
              </w:rPr>
            </w:pPr>
            <w:r w:rsidRPr="00467B53">
              <w:rPr>
                <w:rFonts w:asciiTheme="minorHAnsi" w:hAnsiTheme="minorHAnsi"/>
              </w:rPr>
              <w:t xml:space="preserve">        </w:t>
            </w:r>
            <w:proofErr w:type="spellStart"/>
            <w:r w:rsidRPr="00467B53">
              <w:rPr>
                <w:rFonts w:asciiTheme="minorHAnsi" w:hAnsiTheme="minorHAnsi"/>
              </w:rPr>
              <w:t>try_files</w:t>
            </w:r>
            <w:proofErr w:type="spellEnd"/>
            <w:r w:rsidRPr="00467B53">
              <w:rPr>
                <w:rFonts w:asciiTheme="minorHAnsi" w:hAnsiTheme="minorHAnsi"/>
              </w:rPr>
              <w:t xml:space="preserve"> $</w:t>
            </w:r>
            <w:proofErr w:type="spellStart"/>
            <w:r w:rsidRPr="00467B53">
              <w:rPr>
                <w:rFonts w:asciiTheme="minorHAnsi" w:hAnsiTheme="minorHAnsi"/>
              </w:rPr>
              <w:t>uri</w:t>
            </w:r>
            <w:proofErr w:type="spellEnd"/>
            <w:r w:rsidRPr="00467B53">
              <w:rPr>
                <w:rFonts w:asciiTheme="minorHAnsi" w:hAnsiTheme="minorHAnsi"/>
              </w:rPr>
              <w:t xml:space="preserve"> $</w:t>
            </w:r>
            <w:proofErr w:type="spellStart"/>
            <w:r w:rsidRPr="00467B53">
              <w:rPr>
                <w:rFonts w:asciiTheme="minorHAnsi" w:hAnsiTheme="minorHAnsi"/>
              </w:rPr>
              <w:t>uri</w:t>
            </w:r>
            <w:proofErr w:type="spellEnd"/>
            <w:r w:rsidRPr="00467B53">
              <w:rPr>
                <w:rFonts w:asciiTheme="minorHAnsi" w:hAnsiTheme="minorHAnsi"/>
              </w:rPr>
              <w:t>/ /index.html;</w:t>
            </w:r>
          </w:p>
          <w:p w14:paraId="1CBBE1A5" w14:textId="77777777" w:rsidR="00317C09" w:rsidRPr="00467B53" w:rsidRDefault="00317C09" w:rsidP="00317C09">
            <w:pPr>
              <w:rPr>
                <w:rFonts w:asciiTheme="minorHAnsi" w:hAnsiTheme="minorHAnsi"/>
              </w:rPr>
            </w:pPr>
            <w:r w:rsidRPr="00467B53">
              <w:rPr>
                <w:rFonts w:asciiTheme="minorHAnsi" w:hAnsiTheme="minorHAnsi"/>
              </w:rPr>
              <w:t xml:space="preserve">    }</w:t>
            </w:r>
          </w:p>
          <w:p w14:paraId="2B813566" w14:textId="6ECC4577" w:rsidR="00317C09" w:rsidRPr="00467B53" w:rsidRDefault="00317C09" w:rsidP="00317C09">
            <w:pPr>
              <w:rPr>
                <w:rFonts w:asciiTheme="minorHAnsi" w:hAnsiTheme="minorHAnsi"/>
              </w:rPr>
            </w:pPr>
            <w:r w:rsidRPr="00467B53">
              <w:rPr>
                <w:rFonts w:asciiTheme="minorHAnsi" w:hAnsiTheme="minorHAnsi"/>
              </w:rPr>
              <w:t>}</w:t>
            </w:r>
          </w:p>
        </w:tc>
      </w:tr>
    </w:tbl>
    <w:p w14:paraId="5A7FF9AB" w14:textId="7FC43376" w:rsidR="00317C09" w:rsidRPr="00467B53" w:rsidRDefault="00317C09" w:rsidP="00317C09">
      <w:pPr>
        <w:rPr>
          <w:rFonts w:asciiTheme="minorHAnsi" w:hAnsiTheme="minorHAnsi"/>
        </w:rPr>
      </w:pPr>
      <w:r w:rsidRPr="00467B53">
        <w:rPr>
          <w:rFonts w:asciiTheme="minorHAnsi" w:hAnsiTheme="minorHAnsi"/>
        </w:rPr>
        <w:br/>
        <w:t xml:space="preserve">Jika fail </w:t>
      </w:r>
      <w:proofErr w:type="spellStart"/>
      <w:r w:rsidRPr="00467B53">
        <w:rPr>
          <w:rFonts w:asciiTheme="minorHAnsi" w:hAnsiTheme="minorHAnsi"/>
        </w:rPr>
        <w:t>ini</w:t>
      </w:r>
      <w:proofErr w:type="spellEnd"/>
      <w:r w:rsidRPr="00467B53">
        <w:rPr>
          <w:rFonts w:asciiTheme="minorHAnsi" w:hAnsiTheme="minorHAnsi"/>
        </w:rPr>
        <w:t xml:space="preserve"> </w:t>
      </w:r>
      <w:proofErr w:type="spellStart"/>
      <w:r w:rsidRPr="00467B53">
        <w:rPr>
          <w:rFonts w:asciiTheme="minorHAnsi" w:hAnsiTheme="minorHAnsi"/>
        </w:rPr>
        <w:t>tiada</w:t>
      </w:r>
      <w:proofErr w:type="spellEnd"/>
      <w:r w:rsidRPr="00467B53">
        <w:rPr>
          <w:rFonts w:asciiTheme="minorHAnsi" w:hAnsiTheme="minorHAnsi"/>
        </w:rPr>
        <w:t xml:space="preserve">, </w:t>
      </w:r>
      <w:proofErr w:type="spellStart"/>
      <w:r w:rsidRPr="00467B53">
        <w:rPr>
          <w:rFonts w:asciiTheme="minorHAnsi" w:hAnsiTheme="minorHAnsi"/>
        </w:rPr>
        <w:t>sila</w:t>
      </w:r>
      <w:proofErr w:type="spellEnd"/>
      <w:r w:rsidRPr="00467B53">
        <w:rPr>
          <w:rFonts w:asciiTheme="minorHAnsi" w:hAnsiTheme="minorHAnsi"/>
        </w:rPr>
        <w:t xml:space="preserve"> </w:t>
      </w:r>
      <w:proofErr w:type="spellStart"/>
      <w:r w:rsidRPr="00467B53">
        <w:rPr>
          <w:rFonts w:asciiTheme="minorHAnsi" w:hAnsiTheme="minorHAnsi"/>
        </w:rPr>
        <w:t>cipta</w:t>
      </w:r>
      <w:proofErr w:type="spellEnd"/>
      <w:r w:rsidRPr="00467B53">
        <w:rPr>
          <w:rFonts w:asciiTheme="minorHAnsi" w:hAnsiTheme="minorHAnsi"/>
        </w:rPr>
        <w:t xml:space="preserve"> fail </w:t>
      </w:r>
      <w:proofErr w:type="spellStart"/>
      <w:r w:rsidRPr="00467B53">
        <w:rPr>
          <w:rFonts w:asciiTheme="minorHAnsi" w:hAnsiTheme="minorHAnsi"/>
        </w:rPr>
        <w:t>baru</w:t>
      </w:r>
      <w:proofErr w:type="spellEnd"/>
      <w:r w:rsidRPr="00467B53">
        <w:rPr>
          <w:rFonts w:asciiTheme="minorHAnsi" w:hAnsiTheme="minorHAnsi"/>
        </w:rPr>
        <w:t xml:space="preserve"> </w:t>
      </w:r>
      <w:proofErr w:type="spellStart"/>
      <w:r w:rsidRPr="00467B53">
        <w:rPr>
          <w:rFonts w:asciiTheme="minorHAnsi" w:hAnsiTheme="minorHAnsi"/>
        </w:rPr>
        <w:t>bernama</w:t>
      </w:r>
      <w:proofErr w:type="spellEnd"/>
      <w:r w:rsidRPr="00467B53">
        <w:rPr>
          <w:rFonts w:asciiTheme="minorHAnsi" w:hAnsiTheme="minorHAnsi"/>
        </w:rPr>
        <w:t xml:space="preserve"> </w:t>
      </w:r>
      <w:proofErr w:type="spellStart"/>
      <w:r w:rsidR="003928AF" w:rsidRPr="00467B53">
        <w:rPr>
          <w:rFonts w:asciiTheme="minorHAnsi" w:hAnsiTheme="minorHAnsi"/>
          <w:b/>
          <w:bCs/>
        </w:rPr>
        <w:t>nginx.</w:t>
      </w:r>
      <w:proofErr w:type="gramStart"/>
      <w:r w:rsidR="003928AF" w:rsidRPr="00467B53">
        <w:rPr>
          <w:rFonts w:asciiTheme="minorHAnsi" w:hAnsiTheme="minorHAnsi"/>
          <w:b/>
          <w:bCs/>
        </w:rPr>
        <w:t>conf</w:t>
      </w:r>
      <w:proofErr w:type="spellEnd"/>
      <w:r w:rsidR="003928AF" w:rsidRPr="00467B53">
        <w:rPr>
          <w:rFonts w:asciiTheme="minorHAnsi" w:hAnsiTheme="minorHAnsi"/>
          <w:b/>
          <w:bCs/>
        </w:rPr>
        <w:t xml:space="preserve">  </w:t>
      </w:r>
      <w:proofErr w:type="spellStart"/>
      <w:r w:rsidRPr="00467B53">
        <w:rPr>
          <w:rFonts w:asciiTheme="minorHAnsi" w:hAnsiTheme="minorHAnsi"/>
        </w:rPr>
        <w:t>secara</w:t>
      </w:r>
      <w:proofErr w:type="spellEnd"/>
      <w:proofErr w:type="gramEnd"/>
      <w:r w:rsidRPr="00467B53">
        <w:rPr>
          <w:rFonts w:asciiTheme="minorHAnsi" w:hAnsiTheme="minorHAnsi"/>
        </w:rPr>
        <w:t xml:space="preserve"> manual </w:t>
      </w:r>
      <w:proofErr w:type="spellStart"/>
      <w:r w:rsidRPr="00467B53">
        <w:rPr>
          <w:rFonts w:asciiTheme="minorHAnsi" w:hAnsiTheme="minorHAnsi"/>
        </w:rPr>
        <w:t>dalam</w:t>
      </w:r>
      <w:proofErr w:type="spellEnd"/>
      <w:r w:rsidRPr="00467B53">
        <w:rPr>
          <w:rFonts w:asciiTheme="minorHAnsi" w:hAnsiTheme="minorHAnsi"/>
        </w:rPr>
        <w:t xml:space="preserve"> </w:t>
      </w:r>
      <w:proofErr w:type="spellStart"/>
      <w:r w:rsidRPr="00467B53">
        <w:rPr>
          <w:rFonts w:asciiTheme="minorHAnsi" w:hAnsiTheme="minorHAnsi"/>
        </w:rPr>
        <w:t>direktori</w:t>
      </w:r>
      <w:proofErr w:type="spellEnd"/>
      <w:r w:rsidRPr="00467B53">
        <w:rPr>
          <w:rFonts w:asciiTheme="minorHAnsi" w:hAnsiTheme="minorHAnsi"/>
        </w:rPr>
        <w:t xml:space="preserve"> </w:t>
      </w:r>
      <w:proofErr w:type="spellStart"/>
      <w:r w:rsidRPr="00467B53">
        <w:rPr>
          <w:rFonts w:asciiTheme="minorHAnsi" w:hAnsiTheme="minorHAnsi"/>
        </w:rPr>
        <w:t>productApp</w:t>
      </w:r>
      <w:proofErr w:type="spellEnd"/>
      <w:r w:rsidRPr="00467B53">
        <w:rPr>
          <w:rFonts w:asciiTheme="minorHAnsi" w:hAnsiTheme="minorHAnsi"/>
        </w:rPr>
        <w:t xml:space="preserve">, </w:t>
      </w:r>
      <w:proofErr w:type="spellStart"/>
      <w:r w:rsidRPr="00467B53">
        <w:rPr>
          <w:rFonts w:asciiTheme="minorHAnsi" w:hAnsiTheme="minorHAnsi"/>
        </w:rPr>
        <w:t>kemudian</w:t>
      </w:r>
      <w:proofErr w:type="spellEnd"/>
      <w:r w:rsidRPr="00467B53">
        <w:rPr>
          <w:rFonts w:asciiTheme="minorHAnsi" w:hAnsiTheme="minorHAnsi"/>
        </w:rPr>
        <w:t xml:space="preserve"> </w:t>
      </w:r>
      <w:proofErr w:type="spellStart"/>
      <w:r w:rsidRPr="00467B53">
        <w:rPr>
          <w:rFonts w:asciiTheme="minorHAnsi" w:hAnsiTheme="minorHAnsi"/>
        </w:rPr>
        <w:t>salin</w:t>
      </w:r>
      <w:proofErr w:type="spellEnd"/>
      <w:r w:rsidRPr="00467B53">
        <w:rPr>
          <w:rFonts w:asciiTheme="minorHAnsi" w:hAnsiTheme="minorHAnsi"/>
        </w:rPr>
        <w:t xml:space="preserve"> dan </w:t>
      </w:r>
      <w:proofErr w:type="spellStart"/>
      <w:r w:rsidRPr="00467B53">
        <w:rPr>
          <w:rFonts w:asciiTheme="minorHAnsi" w:hAnsiTheme="minorHAnsi"/>
        </w:rPr>
        <w:t>tampal</w:t>
      </w:r>
      <w:proofErr w:type="spellEnd"/>
      <w:r w:rsidRPr="00467B53">
        <w:rPr>
          <w:rFonts w:asciiTheme="minorHAnsi" w:hAnsiTheme="minorHAnsi"/>
        </w:rPr>
        <w:t xml:space="preserve"> </w:t>
      </w:r>
      <w:proofErr w:type="spellStart"/>
      <w:r w:rsidRPr="00467B53">
        <w:rPr>
          <w:rFonts w:asciiTheme="minorHAnsi" w:hAnsiTheme="minorHAnsi"/>
        </w:rPr>
        <w:t>skrip</w:t>
      </w:r>
      <w:proofErr w:type="spellEnd"/>
      <w:r w:rsidRPr="00467B53">
        <w:rPr>
          <w:rFonts w:asciiTheme="minorHAnsi" w:hAnsiTheme="minorHAnsi"/>
        </w:rPr>
        <w:t xml:space="preserve"> di </w:t>
      </w:r>
      <w:proofErr w:type="spellStart"/>
      <w:r w:rsidRPr="00467B53">
        <w:rPr>
          <w:rFonts w:asciiTheme="minorHAnsi" w:hAnsiTheme="minorHAnsi"/>
        </w:rPr>
        <w:t>atas</w:t>
      </w:r>
      <w:proofErr w:type="spellEnd"/>
      <w:r w:rsidRPr="00467B53">
        <w:rPr>
          <w:rFonts w:asciiTheme="minorHAnsi" w:hAnsiTheme="minorHAnsi"/>
        </w:rPr>
        <w:t xml:space="preserve"> </w:t>
      </w:r>
      <w:proofErr w:type="spellStart"/>
      <w:r w:rsidRPr="00467B53">
        <w:rPr>
          <w:rFonts w:asciiTheme="minorHAnsi" w:hAnsiTheme="minorHAnsi"/>
        </w:rPr>
        <w:t>ke</w:t>
      </w:r>
      <w:proofErr w:type="spellEnd"/>
      <w:r w:rsidRPr="00467B53">
        <w:rPr>
          <w:rFonts w:asciiTheme="minorHAnsi" w:hAnsiTheme="minorHAnsi"/>
        </w:rPr>
        <w:t xml:space="preserve"> </w:t>
      </w:r>
      <w:proofErr w:type="spellStart"/>
      <w:r w:rsidRPr="00467B53">
        <w:rPr>
          <w:rFonts w:asciiTheme="minorHAnsi" w:hAnsiTheme="minorHAnsi"/>
        </w:rPr>
        <w:t>dalamnya</w:t>
      </w:r>
      <w:proofErr w:type="spellEnd"/>
      <w:r w:rsidR="003928AF" w:rsidRPr="00467B53">
        <w:rPr>
          <w:rFonts w:asciiTheme="minorHAnsi" w:hAnsiTheme="minorHAnsi"/>
        </w:rPr>
        <w:br/>
      </w:r>
      <w:r w:rsidR="003928AF" w:rsidRPr="00467B53">
        <w:rPr>
          <w:rFonts w:asciiTheme="minorHAnsi" w:hAnsiTheme="minorHAnsi"/>
        </w:rPr>
        <w:br/>
      </w:r>
      <w:r w:rsidR="003928AF" w:rsidRPr="00467B53">
        <w:rPr>
          <w:rFonts w:asciiTheme="minorHAnsi" w:hAnsiTheme="minorHAnsi"/>
          <w:b/>
          <w:bCs/>
        </w:rPr>
        <w:t>nota</w:t>
      </w:r>
      <w:r w:rsidR="003928AF" w:rsidRPr="00467B53">
        <w:rPr>
          <w:rFonts w:asciiTheme="minorHAnsi" w:hAnsiTheme="minorHAnsi"/>
        </w:rPr>
        <w:t xml:space="preserve">: </w:t>
      </w:r>
      <w:proofErr w:type="spellStart"/>
      <w:r w:rsidR="003928AF" w:rsidRPr="00467B53">
        <w:rPr>
          <w:rFonts w:asciiTheme="minorHAnsi" w:hAnsiTheme="minorHAnsi"/>
        </w:rPr>
        <w:t>Konfigurasi</w:t>
      </w:r>
      <w:proofErr w:type="spellEnd"/>
      <w:r w:rsidR="003928AF" w:rsidRPr="00467B53">
        <w:rPr>
          <w:rFonts w:asciiTheme="minorHAnsi" w:hAnsiTheme="minorHAnsi"/>
        </w:rPr>
        <w:t xml:space="preserve"> </w:t>
      </w:r>
      <w:proofErr w:type="spellStart"/>
      <w:r w:rsidR="003928AF" w:rsidRPr="00467B53">
        <w:rPr>
          <w:rFonts w:asciiTheme="minorHAnsi" w:hAnsiTheme="minorHAnsi"/>
        </w:rPr>
        <w:t>ini</w:t>
      </w:r>
      <w:proofErr w:type="spellEnd"/>
      <w:r w:rsidR="003928AF" w:rsidRPr="00467B53">
        <w:rPr>
          <w:rFonts w:asciiTheme="minorHAnsi" w:hAnsiTheme="minorHAnsi"/>
        </w:rPr>
        <w:t xml:space="preserve"> </w:t>
      </w:r>
      <w:proofErr w:type="spellStart"/>
      <w:r w:rsidR="003928AF" w:rsidRPr="00467B53">
        <w:rPr>
          <w:rFonts w:asciiTheme="minorHAnsi" w:hAnsiTheme="minorHAnsi"/>
        </w:rPr>
        <w:t>menetapkan</w:t>
      </w:r>
      <w:proofErr w:type="spellEnd"/>
      <w:r w:rsidR="003928AF" w:rsidRPr="00467B53">
        <w:rPr>
          <w:rFonts w:asciiTheme="minorHAnsi" w:hAnsiTheme="minorHAnsi"/>
        </w:rPr>
        <w:t xml:space="preserve"> </w:t>
      </w:r>
      <w:proofErr w:type="spellStart"/>
      <w:r w:rsidR="003928AF" w:rsidRPr="00467B53">
        <w:rPr>
          <w:rFonts w:asciiTheme="minorHAnsi" w:hAnsiTheme="minorHAnsi"/>
        </w:rPr>
        <w:t>pelayan</w:t>
      </w:r>
      <w:proofErr w:type="spellEnd"/>
      <w:r w:rsidR="003928AF" w:rsidRPr="00467B53">
        <w:rPr>
          <w:rFonts w:asciiTheme="minorHAnsi" w:hAnsiTheme="minorHAnsi"/>
        </w:rPr>
        <w:t xml:space="preserve"> NGINX </w:t>
      </w:r>
      <w:proofErr w:type="spellStart"/>
      <w:r w:rsidR="003928AF" w:rsidRPr="00467B53">
        <w:rPr>
          <w:rFonts w:asciiTheme="minorHAnsi" w:hAnsiTheme="minorHAnsi"/>
        </w:rPr>
        <w:t>untuk</w:t>
      </w:r>
      <w:proofErr w:type="spellEnd"/>
      <w:r w:rsidR="003928AF" w:rsidRPr="00467B53">
        <w:rPr>
          <w:rFonts w:asciiTheme="minorHAnsi" w:hAnsiTheme="minorHAnsi"/>
        </w:rPr>
        <w:t xml:space="preserve"> </w:t>
      </w:r>
      <w:proofErr w:type="spellStart"/>
      <w:r w:rsidR="003928AF" w:rsidRPr="00467B53">
        <w:rPr>
          <w:rFonts w:asciiTheme="minorHAnsi" w:hAnsiTheme="minorHAnsi"/>
        </w:rPr>
        <w:t>mendengar</w:t>
      </w:r>
      <w:proofErr w:type="spellEnd"/>
      <w:r w:rsidR="003928AF" w:rsidRPr="00467B53">
        <w:rPr>
          <w:rFonts w:asciiTheme="minorHAnsi" w:hAnsiTheme="minorHAnsi"/>
        </w:rPr>
        <w:t xml:space="preserve"> di port 80 dan </w:t>
      </w:r>
      <w:proofErr w:type="spellStart"/>
      <w:r w:rsidR="003928AF" w:rsidRPr="00467B53">
        <w:rPr>
          <w:rFonts w:asciiTheme="minorHAnsi" w:hAnsiTheme="minorHAnsi"/>
        </w:rPr>
        <w:t>menyajikan</w:t>
      </w:r>
      <w:proofErr w:type="spellEnd"/>
      <w:r w:rsidR="003928AF" w:rsidRPr="00467B53">
        <w:rPr>
          <w:rFonts w:asciiTheme="minorHAnsi" w:hAnsiTheme="minorHAnsi"/>
        </w:rPr>
        <w:t xml:space="preserve"> fail React </w:t>
      </w:r>
      <w:proofErr w:type="spellStart"/>
      <w:r w:rsidR="003928AF" w:rsidRPr="00467B53">
        <w:rPr>
          <w:rFonts w:asciiTheme="minorHAnsi" w:hAnsiTheme="minorHAnsi"/>
        </w:rPr>
        <w:t>dari</w:t>
      </w:r>
      <w:proofErr w:type="spellEnd"/>
      <w:r w:rsidR="003928AF" w:rsidRPr="00467B53">
        <w:rPr>
          <w:rFonts w:asciiTheme="minorHAnsi" w:hAnsiTheme="minorHAnsi"/>
        </w:rPr>
        <w:t xml:space="preserve"> </w:t>
      </w:r>
      <w:proofErr w:type="spellStart"/>
      <w:r w:rsidR="003928AF" w:rsidRPr="00467B53">
        <w:rPr>
          <w:rFonts w:asciiTheme="minorHAnsi" w:hAnsiTheme="minorHAnsi"/>
        </w:rPr>
        <w:t>direktori</w:t>
      </w:r>
      <w:proofErr w:type="spellEnd"/>
      <w:r w:rsidR="003928AF" w:rsidRPr="00467B53">
        <w:rPr>
          <w:rFonts w:asciiTheme="minorHAnsi" w:hAnsiTheme="minorHAnsi"/>
        </w:rPr>
        <w:t xml:space="preserve"> </w:t>
      </w:r>
      <w:r w:rsidR="003928AF" w:rsidRPr="00467B53">
        <w:rPr>
          <w:rStyle w:val="HTMLCode"/>
          <w:rFonts w:asciiTheme="minorHAnsi" w:hAnsiTheme="minorHAnsi"/>
          <w:sz w:val="24"/>
          <w:szCs w:val="24"/>
        </w:rPr>
        <w:t>/</w:t>
      </w:r>
      <w:proofErr w:type="spellStart"/>
      <w:r w:rsidR="003928AF" w:rsidRPr="00467B53">
        <w:rPr>
          <w:rStyle w:val="HTMLCode"/>
          <w:rFonts w:asciiTheme="minorHAnsi" w:hAnsiTheme="minorHAnsi"/>
          <w:sz w:val="24"/>
          <w:szCs w:val="24"/>
        </w:rPr>
        <w:t>usr</w:t>
      </w:r>
      <w:proofErr w:type="spellEnd"/>
      <w:r w:rsidR="003928AF" w:rsidRPr="00467B53">
        <w:rPr>
          <w:rStyle w:val="HTMLCode"/>
          <w:rFonts w:asciiTheme="minorHAnsi" w:hAnsiTheme="minorHAnsi"/>
          <w:sz w:val="24"/>
          <w:szCs w:val="24"/>
        </w:rPr>
        <w:t>/share/</w:t>
      </w:r>
      <w:proofErr w:type="spellStart"/>
      <w:r w:rsidR="003928AF" w:rsidRPr="00467B53">
        <w:rPr>
          <w:rStyle w:val="HTMLCode"/>
          <w:rFonts w:asciiTheme="minorHAnsi" w:hAnsiTheme="minorHAnsi"/>
          <w:sz w:val="24"/>
          <w:szCs w:val="24"/>
        </w:rPr>
        <w:t>nginx</w:t>
      </w:r>
      <w:proofErr w:type="spellEnd"/>
      <w:r w:rsidR="003928AF" w:rsidRPr="00467B53">
        <w:rPr>
          <w:rStyle w:val="HTMLCode"/>
          <w:rFonts w:asciiTheme="minorHAnsi" w:hAnsiTheme="minorHAnsi"/>
          <w:sz w:val="24"/>
          <w:szCs w:val="24"/>
        </w:rPr>
        <w:t>/html</w:t>
      </w:r>
      <w:r w:rsidR="003928AF" w:rsidRPr="00467B53">
        <w:rPr>
          <w:rFonts w:asciiTheme="minorHAnsi" w:hAnsiTheme="minorHAnsi"/>
        </w:rPr>
        <w:t xml:space="preserve">. Jika </w:t>
      </w:r>
      <w:proofErr w:type="spellStart"/>
      <w:r w:rsidR="003928AF" w:rsidRPr="00467B53">
        <w:rPr>
          <w:rFonts w:asciiTheme="minorHAnsi" w:hAnsiTheme="minorHAnsi"/>
        </w:rPr>
        <w:t>pengguna</w:t>
      </w:r>
      <w:proofErr w:type="spellEnd"/>
      <w:r w:rsidR="003928AF" w:rsidRPr="00467B53">
        <w:rPr>
          <w:rFonts w:asciiTheme="minorHAnsi" w:hAnsiTheme="minorHAnsi"/>
        </w:rPr>
        <w:t xml:space="preserve"> </w:t>
      </w:r>
      <w:proofErr w:type="spellStart"/>
      <w:r w:rsidR="003928AF" w:rsidRPr="00467B53">
        <w:rPr>
          <w:rFonts w:asciiTheme="minorHAnsi" w:hAnsiTheme="minorHAnsi"/>
        </w:rPr>
        <w:t>akses</w:t>
      </w:r>
      <w:proofErr w:type="spellEnd"/>
      <w:r w:rsidR="003928AF" w:rsidRPr="00467B53">
        <w:rPr>
          <w:rFonts w:asciiTheme="minorHAnsi" w:hAnsiTheme="minorHAnsi"/>
        </w:rPr>
        <w:t xml:space="preserve"> URL yang </w:t>
      </w:r>
      <w:proofErr w:type="spellStart"/>
      <w:r w:rsidR="003928AF" w:rsidRPr="00467B53">
        <w:rPr>
          <w:rFonts w:asciiTheme="minorHAnsi" w:hAnsiTheme="minorHAnsi"/>
        </w:rPr>
        <w:t>tidak</w:t>
      </w:r>
      <w:proofErr w:type="spellEnd"/>
      <w:r w:rsidR="003928AF" w:rsidRPr="00467B53">
        <w:rPr>
          <w:rFonts w:asciiTheme="minorHAnsi" w:hAnsiTheme="minorHAnsi"/>
        </w:rPr>
        <w:t xml:space="preserve"> </w:t>
      </w:r>
      <w:proofErr w:type="spellStart"/>
      <w:r w:rsidR="003928AF" w:rsidRPr="00467B53">
        <w:rPr>
          <w:rFonts w:asciiTheme="minorHAnsi" w:hAnsiTheme="minorHAnsi"/>
        </w:rPr>
        <w:t>wujud</w:t>
      </w:r>
      <w:proofErr w:type="spellEnd"/>
      <w:r w:rsidR="003928AF" w:rsidRPr="00467B53">
        <w:rPr>
          <w:rFonts w:asciiTheme="minorHAnsi" w:hAnsiTheme="minorHAnsi"/>
        </w:rPr>
        <w:t xml:space="preserve"> </w:t>
      </w:r>
      <w:proofErr w:type="spellStart"/>
      <w:r w:rsidR="003928AF" w:rsidRPr="00467B53">
        <w:rPr>
          <w:rFonts w:asciiTheme="minorHAnsi" w:hAnsiTheme="minorHAnsi"/>
        </w:rPr>
        <w:t>secara</w:t>
      </w:r>
      <w:proofErr w:type="spellEnd"/>
      <w:r w:rsidR="003928AF" w:rsidRPr="00467B53">
        <w:rPr>
          <w:rFonts w:asciiTheme="minorHAnsi" w:hAnsiTheme="minorHAnsi"/>
        </w:rPr>
        <w:t xml:space="preserve"> </w:t>
      </w:r>
      <w:proofErr w:type="spellStart"/>
      <w:r w:rsidR="003928AF" w:rsidRPr="00467B53">
        <w:rPr>
          <w:rFonts w:asciiTheme="minorHAnsi" w:hAnsiTheme="minorHAnsi"/>
        </w:rPr>
        <w:t>fizikal</w:t>
      </w:r>
      <w:proofErr w:type="spellEnd"/>
      <w:r w:rsidR="003928AF" w:rsidRPr="00467B53">
        <w:rPr>
          <w:rFonts w:asciiTheme="minorHAnsi" w:hAnsiTheme="minorHAnsi"/>
        </w:rPr>
        <w:t xml:space="preserve">, NGINX </w:t>
      </w:r>
      <w:proofErr w:type="spellStart"/>
      <w:r w:rsidR="003928AF" w:rsidRPr="00467B53">
        <w:rPr>
          <w:rFonts w:asciiTheme="minorHAnsi" w:hAnsiTheme="minorHAnsi"/>
        </w:rPr>
        <w:t>akan</w:t>
      </w:r>
      <w:proofErr w:type="spellEnd"/>
      <w:r w:rsidR="003928AF" w:rsidRPr="00467B53">
        <w:rPr>
          <w:rFonts w:asciiTheme="minorHAnsi" w:hAnsiTheme="minorHAnsi"/>
        </w:rPr>
        <w:t xml:space="preserve"> </w:t>
      </w:r>
      <w:proofErr w:type="spellStart"/>
      <w:r w:rsidR="003928AF" w:rsidRPr="00467B53">
        <w:rPr>
          <w:rFonts w:asciiTheme="minorHAnsi" w:hAnsiTheme="minorHAnsi"/>
        </w:rPr>
        <w:t>kembalikan</w:t>
      </w:r>
      <w:proofErr w:type="spellEnd"/>
      <w:r w:rsidR="003928AF" w:rsidRPr="00467B53">
        <w:rPr>
          <w:rFonts w:asciiTheme="minorHAnsi" w:hAnsiTheme="minorHAnsi"/>
        </w:rPr>
        <w:t xml:space="preserve"> </w:t>
      </w:r>
      <w:r w:rsidR="003928AF" w:rsidRPr="00467B53">
        <w:rPr>
          <w:rStyle w:val="HTMLCode"/>
          <w:rFonts w:asciiTheme="minorHAnsi" w:hAnsiTheme="minorHAnsi"/>
          <w:sz w:val="24"/>
          <w:szCs w:val="24"/>
        </w:rPr>
        <w:t>index.html</w:t>
      </w:r>
      <w:r w:rsidR="003928AF" w:rsidRPr="00467B53">
        <w:rPr>
          <w:rFonts w:asciiTheme="minorHAnsi" w:hAnsiTheme="minorHAnsi"/>
        </w:rPr>
        <w:t xml:space="preserve">, </w:t>
      </w:r>
      <w:proofErr w:type="spellStart"/>
      <w:r w:rsidR="003928AF" w:rsidRPr="00467B53">
        <w:rPr>
          <w:rFonts w:asciiTheme="minorHAnsi" w:hAnsiTheme="minorHAnsi"/>
        </w:rPr>
        <w:t>membolehkan</w:t>
      </w:r>
      <w:proofErr w:type="spellEnd"/>
      <w:r w:rsidR="003928AF" w:rsidRPr="00467B53">
        <w:rPr>
          <w:rFonts w:asciiTheme="minorHAnsi" w:hAnsiTheme="minorHAnsi"/>
        </w:rPr>
        <w:t xml:space="preserve"> React Router </w:t>
      </w:r>
      <w:proofErr w:type="spellStart"/>
      <w:r w:rsidR="003928AF" w:rsidRPr="00467B53">
        <w:rPr>
          <w:rFonts w:asciiTheme="minorHAnsi" w:hAnsiTheme="minorHAnsi"/>
        </w:rPr>
        <w:t>mengendalikan</w:t>
      </w:r>
      <w:proofErr w:type="spellEnd"/>
      <w:r w:rsidR="003928AF" w:rsidRPr="00467B53">
        <w:rPr>
          <w:rFonts w:asciiTheme="minorHAnsi" w:hAnsiTheme="minorHAnsi"/>
        </w:rPr>
        <w:t xml:space="preserve"> routing </w:t>
      </w:r>
      <w:proofErr w:type="spellStart"/>
      <w:r w:rsidR="003928AF" w:rsidRPr="00467B53">
        <w:rPr>
          <w:rFonts w:asciiTheme="minorHAnsi" w:hAnsiTheme="minorHAnsi"/>
        </w:rPr>
        <w:t>aplikasi</w:t>
      </w:r>
      <w:proofErr w:type="spellEnd"/>
      <w:r w:rsidR="003928AF" w:rsidRPr="00467B53">
        <w:rPr>
          <w:rFonts w:asciiTheme="minorHAnsi" w:hAnsiTheme="minorHAnsi"/>
        </w:rPr>
        <w:t>.</w:t>
      </w:r>
    </w:p>
    <w:p w14:paraId="6855C52F" w14:textId="0ACCBD62" w:rsidR="00832065" w:rsidRDefault="00832065" w:rsidP="00317C09"/>
    <w:p w14:paraId="6B8A0D20" w14:textId="2A266B21" w:rsidR="0034674D" w:rsidRDefault="0034674D" w:rsidP="00317C09"/>
    <w:p w14:paraId="1EE8970C" w14:textId="5BF77AD4" w:rsidR="0034674D" w:rsidRDefault="0034674D" w:rsidP="00317C09"/>
    <w:p w14:paraId="402FFE31" w14:textId="0C377C37" w:rsidR="0034674D" w:rsidRDefault="0034674D" w:rsidP="00317C09"/>
    <w:p w14:paraId="47A4F85C" w14:textId="1ED8CBF9" w:rsidR="0034674D" w:rsidRDefault="0034674D" w:rsidP="00317C09"/>
    <w:p w14:paraId="7E15CE2B" w14:textId="25934919" w:rsidR="0034674D" w:rsidRDefault="0034674D" w:rsidP="00317C09"/>
    <w:p w14:paraId="1E681921" w14:textId="1A98C0B0" w:rsidR="0034674D" w:rsidRDefault="0034674D" w:rsidP="00317C09"/>
    <w:p w14:paraId="7124CE2A" w14:textId="2C06243C" w:rsidR="0034674D" w:rsidRDefault="0034674D" w:rsidP="00317C09"/>
    <w:p w14:paraId="02A8D8C2" w14:textId="22903E7B" w:rsidR="0034674D" w:rsidRDefault="0034674D" w:rsidP="00317C09"/>
    <w:p w14:paraId="12B9AA6A" w14:textId="77CB51B0" w:rsidR="0034674D" w:rsidRDefault="0034674D" w:rsidP="00317C09"/>
    <w:p w14:paraId="4E09BB15" w14:textId="665AEF11" w:rsidR="0034674D" w:rsidRDefault="0034674D" w:rsidP="00317C09"/>
    <w:p w14:paraId="4992423B" w14:textId="0B03B039" w:rsidR="0034674D" w:rsidRDefault="0034674D" w:rsidP="00317C09"/>
    <w:p w14:paraId="278C2591" w14:textId="468A019E" w:rsidR="0034674D" w:rsidRDefault="0034674D" w:rsidP="00317C09"/>
    <w:p w14:paraId="376CF15A" w14:textId="6973D333" w:rsidR="0034674D" w:rsidRDefault="0034674D" w:rsidP="00317C09"/>
    <w:p w14:paraId="1B7A2CA3" w14:textId="390F2C47" w:rsidR="0034674D" w:rsidRDefault="0034674D" w:rsidP="00317C09"/>
    <w:p w14:paraId="16226913" w14:textId="4125CA1B" w:rsidR="0034674D" w:rsidRDefault="0034674D" w:rsidP="00317C09"/>
    <w:p w14:paraId="61C73D3B" w14:textId="3384EEF4" w:rsidR="0034674D" w:rsidRDefault="0034674D" w:rsidP="00317C09"/>
    <w:p w14:paraId="0DCFDD69" w14:textId="7A6DC5A8" w:rsidR="0034674D" w:rsidRDefault="0034674D" w:rsidP="00317C09"/>
    <w:p w14:paraId="6044A6EE" w14:textId="44C4DDB0" w:rsidR="0034674D" w:rsidRDefault="0034674D" w:rsidP="00317C09"/>
    <w:p w14:paraId="4F7991FD" w14:textId="05E263B7" w:rsidR="0034674D" w:rsidRDefault="0034674D" w:rsidP="00317C09"/>
    <w:p w14:paraId="59181DEC" w14:textId="0D40DAA7" w:rsidR="0034674D" w:rsidRDefault="0034674D" w:rsidP="00317C09"/>
    <w:p w14:paraId="0C10EC13" w14:textId="77777777" w:rsidR="0034674D" w:rsidRDefault="0034674D" w:rsidP="00317C09"/>
    <w:p w14:paraId="448C3145" w14:textId="005A8D6F" w:rsidR="00B3384F" w:rsidRPr="0034674D" w:rsidRDefault="00B3384F" w:rsidP="00832065">
      <w:pPr>
        <w:pStyle w:val="Heading1"/>
        <w:rPr>
          <w:rFonts w:asciiTheme="minorHAnsi" w:hAnsiTheme="minorHAnsi"/>
          <w:sz w:val="28"/>
          <w:szCs w:val="28"/>
        </w:rPr>
      </w:pPr>
      <w:r w:rsidRPr="0034674D">
        <w:rPr>
          <w:rFonts w:asciiTheme="minorHAnsi" w:hAnsiTheme="minorHAnsi"/>
          <w:sz w:val="28"/>
          <w:szCs w:val="28"/>
        </w:rPr>
        <w:lastRenderedPageBreak/>
        <w:t xml:space="preserve">2.4.3 </w:t>
      </w:r>
      <w:proofErr w:type="spellStart"/>
      <w:r w:rsidRPr="0034674D">
        <w:rPr>
          <w:rFonts w:asciiTheme="minorHAnsi" w:hAnsiTheme="minorHAnsi"/>
          <w:sz w:val="28"/>
          <w:szCs w:val="28"/>
        </w:rPr>
        <w:t>Menjalankan</w:t>
      </w:r>
      <w:proofErr w:type="spellEnd"/>
      <w:r w:rsidRPr="0034674D">
        <w:rPr>
          <w:rFonts w:asciiTheme="minorHAnsi" w:hAnsiTheme="minorHAnsi"/>
          <w:sz w:val="28"/>
          <w:szCs w:val="28"/>
        </w:rPr>
        <w:t xml:space="preserve"> React App </w:t>
      </w:r>
      <w:proofErr w:type="spellStart"/>
      <w:r w:rsidRPr="0034674D">
        <w:rPr>
          <w:rFonts w:asciiTheme="minorHAnsi" w:hAnsiTheme="minorHAnsi"/>
          <w:sz w:val="28"/>
          <w:szCs w:val="28"/>
        </w:rPr>
        <w:t>dalam</w:t>
      </w:r>
      <w:proofErr w:type="spellEnd"/>
      <w:r w:rsidRPr="0034674D">
        <w:rPr>
          <w:rFonts w:asciiTheme="minorHAnsi" w:hAnsiTheme="minorHAnsi"/>
          <w:sz w:val="28"/>
          <w:szCs w:val="28"/>
        </w:rPr>
        <w:t xml:space="preserve"> Docker</w:t>
      </w:r>
    </w:p>
    <w:p w14:paraId="2CF08848" w14:textId="77777777" w:rsidR="0094185C" w:rsidRPr="0094185C" w:rsidRDefault="0094185C" w:rsidP="0094185C">
      <w:pPr>
        <w:rPr>
          <w:lang w:val="en-US" w:eastAsia="en-US"/>
        </w:rPr>
      </w:pPr>
    </w:p>
    <w:p w14:paraId="4E700C6B" w14:textId="346CC3AD" w:rsidR="0094185C" w:rsidRPr="0034674D" w:rsidRDefault="0094185C" w:rsidP="0094185C">
      <w:pPr>
        <w:rPr>
          <w:rFonts w:asciiTheme="minorHAnsi" w:hAnsiTheme="minorHAnsi"/>
          <w:lang w:val="en-US" w:eastAsia="en-US"/>
        </w:rPr>
      </w:pPr>
      <w:proofErr w:type="spellStart"/>
      <w:r w:rsidRPr="0034674D">
        <w:rPr>
          <w:rFonts w:asciiTheme="minorHAnsi" w:hAnsiTheme="minorHAnsi"/>
          <w:lang w:val="en-US" w:eastAsia="en-US"/>
        </w:rPr>
        <w:t>Jalankan</w:t>
      </w:r>
      <w:proofErr w:type="spellEnd"/>
      <w:r w:rsidRPr="0034674D">
        <w:rPr>
          <w:rFonts w:asciiTheme="minorHAnsi" w:hAnsiTheme="minorHAnsi"/>
          <w:lang w:val="en-US" w:eastAsia="en-US"/>
        </w:rPr>
        <w:t xml:space="preserve"> </w:t>
      </w:r>
      <w:proofErr w:type="spellStart"/>
      <w:r w:rsidRPr="0034674D">
        <w:rPr>
          <w:rFonts w:asciiTheme="minorHAnsi" w:hAnsiTheme="minorHAnsi"/>
          <w:lang w:val="en-US" w:eastAsia="en-US"/>
        </w:rPr>
        <w:t>arahan</w:t>
      </w:r>
      <w:proofErr w:type="spellEnd"/>
      <w:r w:rsidRPr="0034674D">
        <w:rPr>
          <w:rFonts w:asciiTheme="minorHAnsi" w:hAnsiTheme="minorHAnsi"/>
          <w:lang w:val="en-US" w:eastAsia="en-US"/>
        </w:rPr>
        <w:t xml:space="preserve"> </w:t>
      </w:r>
      <w:proofErr w:type="spellStart"/>
      <w:r w:rsidRPr="0034674D">
        <w:rPr>
          <w:rFonts w:asciiTheme="minorHAnsi" w:hAnsiTheme="minorHAnsi"/>
          <w:lang w:val="en-US" w:eastAsia="en-US"/>
        </w:rPr>
        <w:t>ini</w:t>
      </w:r>
      <w:proofErr w:type="spellEnd"/>
      <w:r w:rsidRPr="0034674D">
        <w:rPr>
          <w:rFonts w:asciiTheme="minorHAnsi" w:hAnsiTheme="minorHAnsi"/>
          <w:lang w:val="en-US" w:eastAsia="en-US"/>
        </w:rPr>
        <w:t xml:space="preserve"> di terminal:</w:t>
      </w:r>
    </w:p>
    <w:p w14:paraId="4A2716BB" w14:textId="77777777" w:rsidR="0094185C" w:rsidRPr="0034674D" w:rsidRDefault="0094185C" w:rsidP="0094185C">
      <w:pPr>
        <w:rPr>
          <w:rFonts w:asciiTheme="minorHAnsi" w:hAnsiTheme="minorHAnsi"/>
          <w:lang w:val="en-US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94185C" w:rsidRPr="0034674D" w14:paraId="39FA5989" w14:textId="77777777" w:rsidTr="0094185C">
        <w:tc>
          <w:tcPr>
            <w:tcW w:w="8630" w:type="dxa"/>
          </w:tcPr>
          <w:p w14:paraId="7C3D5071" w14:textId="300FEFA3" w:rsidR="0094185C" w:rsidRPr="0034674D" w:rsidRDefault="0094185C" w:rsidP="0094185C">
            <w:pPr>
              <w:rPr>
                <w:rFonts w:asciiTheme="minorHAnsi" w:hAnsiTheme="minorHAnsi"/>
              </w:rPr>
            </w:pPr>
            <w:r w:rsidRPr="0034674D">
              <w:rPr>
                <w:rFonts w:asciiTheme="minorHAnsi" w:eastAsiaTheme="majorEastAsia" w:hAnsiTheme="minorHAnsi"/>
                <w:lang w:val="en-US" w:eastAsia="en-US"/>
              </w:rPr>
              <w:t xml:space="preserve">cd </w:t>
            </w:r>
            <w:proofErr w:type="spellStart"/>
            <w:r w:rsidRPr="0034674D">
              <w:rPr>
                <w:rFonts w:asciiTheme="minorHAnsi" w:hAnsiTheme="minorHAnsi"/>
              </w:rPr>
              <w:t>productApp</w:t>
            </w:r>
            <w:proofErr w:type="spellEnd"/>
          </w:p>
          <w:p w14:paraId="6E6904D9" w14:textId="77777777" w:rsidR="0094185C" w:rsidRPr="0034674D" w:rsidRDefault="0094185C" w:rsidP="0094185C">
            <w:pPr>
              <w:rPr>
                <w:rFonts w:asciiTheme="minorHAnsi" w:eastAsiaTheme="majorEastAsia" w:hAnsiTheme="minorHAnsi"/>
                <w:lang w:val="en-US" w:eastAsia="en-US"/>
              </w:rPr>
            </w:pPr>
          </w:p>
          <w:p w14:paraId="6D3148E1" w14:textId="77777777" w:rsidR="0094185C" w:rsidRPr="0034674D" w:rsidRDefault="0094185C" w:rsidP="0094185C">
            <w:pPr>
              <w:rPr>
                <w:rFonts w:asciiTheme="minorHAnsi" w:hAnsiTheme="minorHAnsi"/>
              </w:rPr>
            </w:pPr>
            <w:r w:rsidRPr="0034674D">
              <w:rPr>
                <w:rFonts w:asciiTheme="minorHAnsi" w:hAnsiTheme="minorHAnsi"/>
              </w:rPr>
              <w:t>docker build -t product-</w:t>
            </w:r>
            <w:proofErr w:type="spellStart"/>
            <w:proofErr w:type="gramStart"/>
            <w:r w:rsidRPr="0034674D">
              <w:rPr>
                <w:rFonts w:asciiTheme="minorHAnsi" w:hAnsiTheme="minorHAnsi"/>
              </w:rPr>
              <w:t>ui</w:t>
            </w:r>
            <w:proofErr w:type="spellEnd"/>
            <w:r w:rsidRPr="0034674D">
              <w:rPr>
                <w:rFonts w:asciiTheme="minorHAnsi" w:hAnsiTheme="minorHAnsi"/>
              </w:rPr>
              <w:t xml:space="preserve"> .</w:t>
            </w:r>
            <w:proofErr w:type="gramEnd"/>
          </w:p>
          <w:p w14:paraId="40D68ABE" w14:textId="77777777" w:rsidR="0094185C" w:rsidRPr="0034674D" w:rsidRDefault="0094185C" w:rsidP="0094185C">
            <w:pPr>
              <w:rPr>
                <w:rFonts w:asciiTheme="minorHAnsi" w:hAnsiTheme="minorHAnsi"/>
              </w:rPr>
            </w:pPr>
            <w:r w:rsidRPr="0034674D">
              <w:rPr>
                <w:rFonts w:asciiTheme="minorHAnsi" w:hAnsiTheme="minorHAnsi"/>
              </w:rPr>
              <w:br/>
              <w:t>docker run -d -p 3000:80 --name product-</w:t>
            </w:r>
            <w:proofErr w:type="spellStart"/>
            <w:r w:rsidRPr="0034674D">
              <w:rPr>
                <w:rFonts w:asciiTheme="minorHAnsi" w:hAnsiTheme="minorHAnsi"/>
              </w:rPr>
              <w:t>ui</w:t>
            </w:r>
            <w:proofErr w:type="spellEnd"/>
            <w:r w:rsidRPr="0034674D">
              <w:rPr>
                <w:rFonts w:asciiTheme="minorHAnsi" w:hAnsiTheme="minorHAnsi"/>
              </w:rPr>
              <w:t xml:space="preserve"> product-</w:t>
            </w:r>
            <w:proofErr w:type="spellStart"/>
            <w:r w:rsidRPr="0034674D">
              <w:rPr>
                <w:rFonts w:asciiTheme="minorHAnsi" w:hAnsiTheme="minorHAnsi"/>
              </w:rPr>
              <w:t>ui</w:t>
            </w:r>
            <w:proofErr w:type="spellEnd"/>
          </w:p>
          <w:p w14:paraId="7596EC76" w14:textId="16C5E45D" w:rsidR="0094185C" w:rsidRPr="0034674D" w:rsidRDefault="0094185C" w:rsidP="0094185C">
            <w:pPr>
              <w:rPr>
                <w:rFonts w:asciiTheme="minorHAnsi" w:hAnsiTheme="minorHAnsi"/>
                <w:lang w:val="en-US" w:eastAsia="en-US"/>
              </w:rPr>
            </w:pPr>
            <w:r w:rsidRPr="0034674D">
              <w:rPr>
                <w:rFonts w:asciiTheme="minorHAnsi" w:hAnsiTheme="minorHAnsi"/>
              </w:rPr>
              <w:br/>
              <w:t xml:space="preserve">docker </w:t>
            </w:r>
            <w:proofErr w:type="spellStart"/>
            <w:r w:rsidRPr="0034674D">
              <w:rPr>
                <w:rFonts w:asciiTheme="minorHAnsi" w:hAnsiTheme="minorHAnsi"/>
              </w:rPr>
              <w:t>ps</w:t>
            </w:r>
            <w:proofErr w:type="spellEnd"/>
          </w:p>
        </w:tc>
      </w:tr>
    </w:tbl>
    <w:p w14:paraId="1F6BF3C6" w14:textId="0B73C428" w:rsidR="00832065" w:rsidRPr="0034674D" w:rsidRDefault="00832065" w:rsidP="00832065">
      <w:pPr>
        <w:rPr>
          <w:rFonts w:asciiTheme="minorHAnsi" w:hAnsiTheme="minorHAnsi"/>
        </w:rPr>
      </w:pPr>
    </w:p>
    <w:p w14:paraId="0BF79C7E" w14:textId="53EDCA2F" w:rsidR="007B361F" w:rsidRPr="0034674D" w:rsidRDefault="00832065" w:rsidP="00832065">
      <w:pPr>
        <w:rPr>
          <w:rFonts w:asciiTheme="minorHAnsi" w:hAnsiTheme="minorHAnsi"/>
        </w:rPr>
      </w:pPr>
      <w:r w:rsidRPr="0034674D">
        <w:rPr>
          <w:rFonts w:asciiTheme="minorHAnsi" w:hAnsiTheme="minorHAnsi"/>
        </w:rPr>
        <w:t xml:space="preserve">Setelah </w:t>
      </w:r>
      <w:proofErr w:type="spellStart"/>
      <w:r w:rsidRPr="0034674D">
        <w:rPr>
          <w:rFonts w:asciiTheme="minorHAnsi" w:hAnsiTheme="minorHAnsi"/>
        </w:rPr>
        <w:t>semua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arahan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dijalankan</w:t>
      </w:r>
      <w:proofErr w:type="spellEnd"/>
      <w:r w:rsidRPr="0034674D">
        <w:rPr>
          <w:rFonts w:asciiTheme="minorHAnsi" w:hAnsiTheme="minorHAnsi"/>
        </w:rPr>
        <w:t xml:space="preserve">, </w:t>
      </w:r>
      <w:proofErr w:type="spellStart"/>
      <w:r w:rsidRPr="0034674D">
        <w:rPr>
          <w:rFonts w:asciiTheme="minorHAnsi" w:hAnsiTheme="minorHAnsi"/>
        </w:rPr>
        <w:t>sila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pastikan</w:t>
      </w:r>
      <w:proofErr w:type="spellEnd"/>
      <w:r w:rsidRPr="0034674D">
        <w:rPr>
          <w:rFonts w:asciiTheme="minorHAnsi" w:hAnsiTheme="minorHAnsi"/>
        </w:rPr>
        <w:t xml:space="preserve"> </w:t>
      </w:r>
      <w:r w:rsidR="0034674D">
        <w:rPr>
          <w:rFonts w:asciiTheme="minorHAnsi" w:hAnsiTheme="minorHAnsi"/>
        </w:rPr>
        <w:t>container product-</w:t>
      </w:r>
      <w:proofErr w:type="spellStart"/>
      <w:r w:rsidR="0034674D">
        <w:rPr>
          <w:rFonts w:asciiTheme="minorHAnsi" w:hAnsiTheme="minorHAnsi"/>
        </w:rPr>
        <w:t>ui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sedang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berjalan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dengan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menjalankan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arahan</w:t>
      </w:r>
      <w:proofErr w:type="spellEnd"/>
      <w:r w:rsidRPr="0034674D">
        <w:rPr>
          <w:rFonts w:asciiTheme="minorHAnsi" w:hAnsiTheme="minorHAnsi"/>
        </w:rPr>
        <w:t xml:space="preserve"> docker ps. </w:t>
      </w:r>
      <w:r w:rsidR="0034674D">
        <w:rPr>
          <w:rFonts w:asciiTheme="minorHAnsi" w:hAnsiTheme="minorHAnsi"/>
        </w:rPr>
        <w:t xml:space="preserve">container </w:t>
      </w:r>
      <w:r w:rsidRPr="0034674D">
        <w:rPr>
          <w:rFonts w:asciiTheme="minorHAnsi" w:hAnsiTheme="minorHAnsi"/>
        </w:rPr>
        <w:t>product-</w:t>
      </w:r>
      <w:proofErr w:type="spellStart"/>
      <w:r w:rsidRPr="0034674D">
        <w:rPr>
          <w:rFonts w:asciiTheme="minorHAnsi" w:hAnsiTheme="minorHAnsi"/>
        </w:rPr>
        <w:t>ui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sepatutnya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tersenarai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dalam</w:t>
      </w:r>
      <w:proofErr w:type="spellEnd"/>
      <w:r w:rsidRPr="0034674D">
        <w:rPr>
          <w:rFonts w:asciiTheme="minorHAnsi" w:hAnsiTheme="minorHAnsi"/>
        </w:rPr>
        <w:t xml:space="preserve"> output </w:t>
      </w:r>
      <w:proofErr w:type="spellStart"/>
      <w:r w:rsidRPr="0034674D">
        <w:rPr>
          <w:rFonts w:asciiTheme="minorHAnsi" w:hAnsiTheme="minorHAnsi"/>
        </w:rPr>
        <w:t>tersebut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sebagai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petunjuk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bahawa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aplikasi</w:t>
      </w:r>
      <w:proofErr w:type="spellEnd"/>
      <w:r w:rsidRPr="0034674D">
        <w:rPr>
          <w:rFonts w:asciiTheme="minorHAnsi" w:hAnsiTheme="minorHAnsi"/>
        </w:rPr>
        <w:t xml:space="preserve"> React </w:t>
      </w:r>
      <w:proofErr w:type="spellStart"/>
      <w:r w:rsidRPr="0034674D">
        <w:rPr>
          <w:rFonts w:asciiTheme="minorHAnsi" w:hAnsiTheme="minorHAnsi"/>
        </w:rPr>
        <w:t>anda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telah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berjaya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dideploy</w:t>
      </w:r>
      <w:proofErr w:type="spellEnd"/>
      <w:r w:rsidRPr="0034674D">
        <w:rPr>
          <w:rFonts w:asciiTheme="minorHAnsi" w:hAnsiTheme="minorHAnsi"/>
        </w:rPr>
        <w:t>.</w:t>
      </w:r>
      <w:r w:rsidR="007B361F" w:rsidRPr="0034674D">
        <w:rPr>
          <w:rFonts w:asciiTheme="minorHAnsi" w:hAnsiTheme="minorHAnsi"/>
        </w:rPr>
        <w:t xml:space="preserve"> </w:t>
      </w:r>
      <w:proofErr w:type="spellStart"/>
      <w:r w:rsidR="007B361F" w:rsidRPr="0034674D">
        <w:rPr>
          <w:rFonts w:asciiTheme="minorHAnsi" w:hAnsiTheme="minorHAnsi"/>
        </w:rPr>
        <w:t>Contoh</w:t>
      </w:r>
      <w:proofErr w:type="spellEnd"/>
      <w:r w:rsidR="007B361F" w:rsidRPr="0034674D">
        <w:rPr>
          <w:rFonts w:asciiTheme="minorHAnsi" w:hAnsiTheme="minorHAnsi"/>
        </w:rPr>
        <w:t>:</w:t>
      </w:r>
    </w:p>
    <w:p w14:paraId="573ABC28" w14:textId="3855B7D5" w:rsidR="00832065" w:rsidRPr="0034674D" w:rsidRDefault="00832065" w:rsidP="00832065">
      <w:pPr>
        <w:rPr>
          <w:rFonts w:asciiTheme="minorHAnsi" w:hAnsiTheme="minorHAnsi"/>
        </w:rPr>
      </w:pPr>
      <w:r w:rsidRPr="0034674D">
        <w:rPr>
          <w:rFonts w:asciiTheme="minorHAnsi" w:hAnsiTheme="minorHAnsi"/>
        </w:rPr>
        <w:br/>
      </w:r>
      <w:r w:rsidR="00C56665" w:rsidRPr="0034674D">
        <w:rPr>
          <w:rFonts w:asciiTheme="minorHAnsi" w:hAnsiTheme="minorHAnsi"/>
          <w:noProof/>
        </w:rPr>
        <w:drawing>
          <wp:inline distT="0" distB="0" distL="0" distR="0" wp14:anchorId="4B7A495C" wp14:editId="7A9FE76E">
            <wp:extent cx="5486400" cy="23685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36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56665" w:rsidRPr="0034674D">
        <w:rPr>
          <w:rFonts w:asciiTheme="minorHAnsi" w:hAnsiTheme="minorHAnsi"/>
        </w:rPr>
        <w:t xml:space="preserve"> </w:t>
      </w:r>
    </w:p>
    <w:p w14:paraId="2752DE50" w14:textId="493EF4FE" w:rsidR="00832065" w:rsidRPr="0034674D" w:rsidRDefault="00832065" w:rsidP="00832065">
      <w:pPr>
        <w:rPr>
          <w:rFonts w:asciiTheme="minorHAnsi" w:hAnsiTheme="minorHAnsi"/>
        </w:rPr>
      </w:pPr>
    </w:p>
    <w:p w14:paraId="0E811C48" w14:textId="75C5F73F" w:rsidR="00832065" w:rsidRPr="0034674D" w:rsidRDefault="007B361F" w:rsidP="00832065">
      <w:pPr>
        <w:rPr>
          <w:rFonts w:asciiTheme="minorHAnsi" w:hAnsiTheme="minorHAnsi"/>
        </w:rPr>
      </w:pPr>
      <w:r w:rsidRPr="0034674D">
        <w:rPr>
          <w:rFonts w:asciiTheme="minorHAnsi" w:hAnsiTheme="minorHAnsi"/>
        </w:rPr>
        <w:t xml:space="preserve">Dan </w:t>
      </w:r>
      <w:proofErr w:type="spellStart"/>
      <w:r w:rsidRPr="0034674D">
        <w:rPr>
          <w:rFonts w:asciiTheme="minorHAnsi" w:hAnsiTheme="minorHAnsi"/>
        </w:rPr>
        <w:t>boleh</w:t>
      </w:r>
      <w:proofErr w:type="spellEnd"/>
      <w:r w:rsidRPr="0034674D">
        <w:rPr>
          <w:rFonts w:asciiTheme="minorHAnsi" w:hAnsiTheme="minorHAnsi"/>
        </w:rPr>
        <w:t xml:space="preserve"> </w:t>
      </w:r>
      <w:r w:rsidR="00832065" w:rsidRPr="0034674D">
        <w:rPr>
          <w:rFonts w:asciiTheme="minorHAnsi" w:hAnsiTheme="minorHAnsi"/>
        </w:rPr>
        <w:t xml:space="preserve">Akses </w:t>
      </w:r>
      <w:proofErr w:type="spellStart"/>
      <w:r w:rsidR="00832065" w:rsidRPr="0034674D">
        <w:rPr>
          <w:rFonts w:asciiTheme="minorHAnsi" w:hAnsiTheme="minorHAnsi"/>
        </w:rPr>
        <w:t>aplikasi</w:t>
      </w:r>
      <w:proofErr w:type="spellEnd"/>
      <w:r w:rsidR="00832065" w:rsidRPr="0034674D">
        <w:rPr>
          <w:rFonts w:asciiTheme="minorHAnsi" w:hAnsiTheme="minorHAnsi"/>
        </w:rPr>
        <w:t xml:space="preserve"> </w:t>
      </w:r>
      <w:proofErr w:type="spellStart"/>
      <w:r w:rsidR="00832065" w:rsidRPr="0034674D">
        <w:rPr>
          <w:rFonts w:asciiTheme="minorHAnsi" w:hAnsiTheme="minorHAnsi"/>
        </w:rPr>
        <w:t>anda</w:t>
      </w:r>
      <w:proofErr w:type="spellEnd"/>
      <w:r w:rsidR="00832065" w:rsidRPr="0034674D">
        <w:rPr>
          <w:rFonts w:asciiTheme="minorHAnsi" w:hAnsiTheme="minorHAnsi"/>
        </w:rPr>
        <w:t xml:space="preserve"> di </w:t>
      </w:r>
      <w:hyperlink r:id="rId17" w:history="1">
        <w:r w:rsidR="00832065" w:rsidRPr="0034674D">
          <w:rPr>
            <w:rStyle w:val="Hyperlink"/>
            <w:rFonts w:asciiTheme="minorHAnsi" w:hAnsiTheme="minorHAnsi"/>
            <w:sz w:val="24"/>
            <w:szCs w:val="24"/>
          </w:rPr>
          <w:t>http://localhost:3000/</w:t>
        </w:r>
      </w:hyperlink>
      <w:r w:rsidR="00B60C05" w:rsidRPr="0034674D">
        <w:rPr>
          <w:rFonts w:asciiTheme="minorHAnsi" w:hAnsiTheme="minorHAnsi"/>
        </w:rPr>
        <w:t xml:space="preserve"> </w:t>
      </w:r>
      <w:r w:rsidR="00832065" w:rsidRPr="0034674D">
        <w:rPr>
          <w:rFonts w:asciiTheme="minorHAnsi" w:hAnsiTheme="minorHAnsi"/>
        </w:rPr>
        <w:t>.</w:t>
      </w:r>
    </w:p>
    <w:p w14:paraId="090FAF13" w14:textId="003D393F" w:rsidR="00832065" w:rsidRDefault="00C56665" w:rsidP="00832065">
      <w:r w:rsidRPr="00C56665">
        <w:rPr>
          <w:noProof/>
        </w:rPr>
        <w:drawing>
          <wp:inline distT="0" distB="0" distL="0" distR="0" wp14:anchorId="308EDD8E" wp14:editId="6468A6BB">
            <wp:extent cx="5486400" cy="1614170"/>
            <wp:effectExtent l="0" t="0" r="0" b="508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614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C9DD09" w14:textId="26317020" w:rsidR="0034674D" w:rsidRDefault="0034674D" w:rsidP="00832065"/>
    <w:p w14:paraId="51A732EC" w14:textId="16596386" w:rsidR="0034674D" w:rsidRDefault="0034674D" w:rsidP="00832065"/>
    <w:p w14:paraId="7E4BD2B5" w14:textId="3DDF7173" w:rsidR="0034674D" w:rsidRDefault="0034674D" w:rsidP="00832065"/>
    <w:p w14:paraId="401020D2" w14:textId="45C7DC2D" w:rsidR="0034674D" w:rsidRDefault="0034674D" w:rsidP="00832065"/>
    <w:p w14:paraId="1F56738E" w14:textId="529BD3D2" w:rsidR="0034674D" w:rsidRDefault="0034674D" w:rsidP="00832065"/>
    <w:p w14:paraId="3F19F2D6" w14:textId="6185C386" w:rsidR="0034674D" w:rsidRDefault="0034674D" w:rsidP="00832065"/>
    <w:p w14:paraId="63AAC5F7" w14:textId="29799037" w:rsidR="0034674D" w:rsidRDefault="0034674D" w:rsidP="00832065"/>
    <w:p w14:paraId="379E4EA5" w14:textId="4F3BE06A" w:rsidR="0034674D" w:rsidRDefault="0034674D" w:rsidP="00832065"/>
    <w:p w14:paraId="471D1F7E" w14:textId="434E0E93" w:rsidR="0034674D" w:rsidRDefault="0034674D" w:rsidP="00832065"/>
    <w:p w14:paraId="2491E32A" w14:textId="0BC479DC" w:rsidR="0034674D" w:rsidRDefault="0034674D" w:rsidP="00832065"/>
    <w:p w14:paraId="0B8397DC" w14:textId="52658978" w:rsidR="0034674D" w:rsidRDefault="0034674D" w:rsidP="00832065"/>
    <w:p w14:paraId="1C57A36D" w14:textId="6925567A" w:rsidR="0034674D" w:rsidRDefault="0034674D" w:rsidP="00832065"/>
    <w:p w14:paraId="587363E8" w14:textId="77777777" w:rsidR="0034674D" w:rsidRDefault="0034674D" w:rsidP="00832065"/>
    <w:p w14:paraId="646BED8B" w14:textId="77777777" w:rsidR="00C56665" w:rsidRPr="00832065" w:rsidRDefault="00C56665" w:rsidP="00832065"/>
    <w:p w14:paraId="0BC49FD2" w14:textId="35E23D5D" w:rsidR="00C56665" w:rsidRPr="0034674D" w:rsidRDefault="00C56665" w:rsidP="00C56665">
      <w:pPr>
        <w:pStyle w:val="Heading1"/>
        <w:rPr>
          <w:rFonts w:asciiTheme="minorHAnsi" w:hAnsiTheme="minorHAnsi"/>
          <w:sz w:val="28"/>
          <w:szCs w:val="28"/>
          <w:lang w:val="en-MY" w:eastAsia="en-MY"/>
        </w:rPr>
      </w:pPr>
      <w:r w:rsidRPr="0034674D">
        <w:rPr>
          <w:rFonts w:asciiTheme="minorHAnsi" w:hAnsiTheme="minorHAnsi"/>
          <w:sz w:val="28"/>
          <w:szCs w:val="28"/>
          <w:lang w:val="en-MY" w:eastAsia="en-MY"/>
        </w:rPr>
        <w:lastRenderedPageBreak/>
        <w:t>2.5 Deploy Java Spring Boot</w:t>
      </w:r>
    </w:p>
    <w:p w14:paraId="4358DB66" w14:textId="77777777" w:rsidR="00691620" w:rsidRPr="00691620" w:rsidRDefault="00691620" w:rsidP="00691620"/>
    <w:p w14:paraId="33FAC19C" w14:textId="77777777" w:rsidR="00691620" w:rsidRPr="0034674D" w:rsidRDefault="00C56665" w:rsidP="00691620">
      <w:pPr>
        <w:pStyle w:val="Heading1"/>
        <w:rPr>
          <w:rStyle w:val="Heading1Char"/>
          <w:rFonts w:asciiTheme="minorHAnsi" w:hAnsiTheme="minorHAnsi"/>
          <w:sz w:val="28"/>
          <w:szCs w:val="28"/>
        </w:rPr>
      </w:pPr>
      <w:r w:rsidRPr="0034674D">
        <w:rPr>
          <w:rStyle w:val="Heading1Char"/>
          <w:rFonts w:asciiTheme="minorHAnsi" w:hAnsiTheme="minorHAnsi"/>
          <w:sz w:val="28"/>
          <w:szCs w:val="28"/>
        </w:rPr>
        <w:t xml:space="preserve">2.5.1 </w:t>
      </w:r>
      <w:proofErr w:type="spellStart"/>
      <w:r w:rsidRPr="0034674D">
        <w:rPr>
          <w:rStyle w:val="Heading1Char"/>
          <w:rFonts w:asciiTheme="minorHAnsi" w:hAnsiTheme="minorHAnsi"/>
          <w:sz w:val="28"/>
          <w:szCs w:val="28"/>
        </w:rPr>
        <w:t>Dockerfile</w:t>
      </w:r>
      <w:proofErr w:type="spellEnd"/>
    </w:p>
    <w:p w14:paraId="4C2E90A5" w14:textId="3170E8D9" w:rsidR="00C56665" w:rsidRDefault="00C56665" w:rsidP="00C56665">
      <w:pPr>
        <w:rPr>
          <w:rFonts w:asciiTheme="minorHAnsi" w:hAnsiTheme="minorHAnsi"/>
        </w:rPr>
      </w:pPr>
      <w:r>
        <w:rPr>
          <w:sz w:val="28"/>
          <w:szCs w:val="28"/>
        </w:rPr>
        <w:br/>
      </w:r>
      <w:r w:rsidRPr="0034674D">
        <w:rPr>
          <w:rFonts w:asciiTheme="minorHAnsi" w:hAnsiTheme="minorHAnsi"/>
        </w:rPr>
        <w:t xml:space="preserve">Sila </w:t>
      </w:r>
      <w:proofErr w:type="spellStart"/>
      <w:r w:rsidRPr="0034674D">
        <w:rPr>
          <w:rFonts w:asciiTheme="minorHAnsi" w:hAnsiTheme="minorHAnsi"/>
        </w:rPr>
        <w:t>pastikan</w:t>
      </w:r>
      <w:proofErr w:type="spellEnd"/>
      <w:r w:rsidRPr="0034674D">
        <w:rPr>
          <w:rFonts w:asciiTheme="minorHAnsi" w:hAnsiTheme="minorHAnsi"/>
        </w:rPr>
        <w:t xml:space="preserve"> fail </w:t>
      </w:r>
      <w:proofErr w:type="spellStart"/>
      <w:r w:rsidRPr="0034674D">
        <w:rPr>
          <w:rFonts w:asciiTheme="minorHAnsi" w:hAnsiTheme="minorHAnsi"/>
          <w:b/>
          <w:bCs/>
        </w:rPr>
        <w:t>Dockerfile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berada</w:t>
      </w:r>
      <w:proofErr w:type="spellEnd"/>
      <w:r w:rsidRPr="0034674D">
        <w:rPr>
          <w:rFonts w:asciiTheme="minorHAnsi" w:hAnsiTheme="minorHAnsi"/>
        </w:rPr>
        <w:t xml:space="preserve"> di </w:t>
      </w:r>
      <w:proofErr w:type="spellStart"/>
      <w:r w:rsidRPr="0034674D">
        <w:rPr>
          <w:rFonts w:asciiTheme="minorHAnsi" w:hAnsiTheme="minorHAnsi"/>
        </w:rPr>
        <w:t>dalam</w:t>
      </w:r>
      <w:proofErr w:type="spellEnd"/>
      <w:r w:rsidRPr="0034674D">
        <w:rPr>
          <w:rFonts w:asciiTheme="minorHAnsi" w:hAnsiTheme="minorHAnsi"/>
        </w:rPr>
        <w:t xml:space="preserve"> folder </w:t>
      </w:r>
      <w:proofErr w:type="spellStart"/>
      <w:r w:rsidRPr="0034674D">
        <w:rPr>
          <w:rFonts w:asciiTheme="minorHAnsi" w:hAnsiTheme="minorHAnsi"/>
        </w:rPr>
        <w:t>yourproject</w:t>
      </w:r>
      <w:proofErr w:type="spellEnd"/>
      <w:r w:rsidRPr="0034674D">
        <w:rPr>
          <w:rFonts w:asciiTheme="minorHAnsi" w:hAnsiTheme="minorHAnsi"/>
        </w:rPr>
        <w:t xml:space="preserve">/ </w:t>
      </w:r>
      <w:proofErr w:type="spellStart"/>
      <w:r w:rsidRPr="0034674D">
        <w:rPr>
          <w:rFonts w:asciiTheme="minorHAnsi" w:hAnsiTheme="minorHAnsi"/>
        </w:rPr>
        <w:t>productSvc</w:t>
      </w:r>
      <w:proofErr w:type="spellEnd"/>
      <w:r w:rsidRPr="0034674D">
        <w:rPr>
          <w:rFonts w:asciiTheme="minorHAnsi" w:hAnsiTheme="minorHAnsi"/>
        </w:rPr>
        <w:t xml:space="preserve"> dan </w:t>
      </w:r>
      <w:proofErr w:type="spellStart"/>
      <w:r w:rsidRPr="0034674D">
        <w:rPr>
          <w:rFonts w:asciiTheme="minorHAnsi" w:hAnsiTheme="minorHAnsi"/>
        </w:rPr>
        <w:t>mengandungi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skrip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berikut</w:t>
      </w:r>
      <w:proofErr w:type="spellEnd"/>
      <w:r w:rsidRPr="0034674D">
        <w:rPr>
          <w:rFonts w:asciiTheme="minorHAnsi" w:hAnsiTheme="minorHAnsi"/>
        </w:rPr>
        <w:t>:</w:t>
      </w:r>
    </w:p>
    <w:p w14:paraId="53A19C2E" w14:textId="77777777" w:rsidR="0034674D" w:rsidRPr="0034674D" w:rsidRDefault="0034674D" w:rsidP="00C56665">
      <w:pPr>
        <w:rPr>
          <w:rFonts w:asciiTheme="minorHAnsi" w:hAnsi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C56665" w:rsidRPr="0034674D" w14:paraId="62847AB6" w14:textId="77777777" w:rsidTr="00615F96">
        <w:tc>
          <w:tcPr>
            <w:tcW w:w="8630" w:type="dxa"/>
          </w:tcPr>
          <w:p w14:paraId="7B3DE242" w14:textId="77777777" w:rsidR="00C56665" w:rsidRPr="0034674D" w:rsidRDefault="00C56665" w:rsidP="00C56665">
            <w:pPr>
              <w:rPr>
                <w:rFonts w:asciiTheme="minorHAnsi" w:hAnsiTheme="minorHAnsi"/>
              </w:rPr>
            </w:pPr>
            <w:r w:rsidRPr="0034674D">
              <w:rPr>
                <w:rFonts w:asciiTheme="minorHAnsi" w:hAnsiTheme="minorHAnsi"/>
              </w:rPr>
              <w:t>FROM eclipse-temurin:21-jdk-alpine AS builder</w:t>
            </w:r>
          </w:p>
          <w:p w14:paraId="101DFCFC" w14:textId="77777777" w:rsidR="00C56665" w:rsidRPr="0034674D" w:rsidRDefault="00C56665" w:rsidP="00C56665">
            <w:pPr>
              <w:rPr>
                <w:rFonts w:asciiTheme="minorHAnsi" w:hAnsiTheme="minorHAnsi"/>
              </w:rPr>
            </w:pPr>
            <w:r w:rsidRPr="0034674D">
              <w:rPr>
                <w:rFonts w:asciiTheme="minorHAnsi" w:hAnsiTheme="minorHAnsi"/>
              </w:rPr>
              <w:t>WORKDIR /app</w:t>
            </w:r>
          </w:p>
          <w:p w14:paraId="697EFE86" w14:textId="77777777" w:rsidR="00C56665" w:rsidRPr="0034674D" w:rsidRDefault="00C56665" w:rsidP="00C56665">
            <w:pPr>
              <w:rPr>
                <w:rFonts w:asciiTheme="minorHAnsi" w:hAnsiTheme="minorHAnsi"/>
              </w:rPr>
            </w:pPr>
            <w:proofErr w:type="gramStart"/>
            <w:r w:rsidRPr="0034674D">
              <w:rPr>
                <w:rFonts w:asciiTheme="minorHAnsi" w:hAnsiTheme="minorHAnsi"/>
              </w:rPr>
              <w:t>COPY .</w:t>
            </w:r>
            <w:proofErr w:type="gramEnd"/>
            <w:r w:rsidRPr="0034674D">
              <w:rPr>
                <w:rFonts w:asciiTheme="minorHAnsi" w:hAnsiTheme="minorHAnsi"/>
              </w:rPr>
              <w:t xml:space="preserve"> .</w:t>
            </w:r>
          </w:p>
          <w:p w14:paraId="47F7569C" w14:textId="77777777" w:rsidR="00C56665" w:rsidRPr="0034674D" w:rsidRDefault="00C56665" w:rsidP="00C56665">
            <w:pPr>
              <w:rPr>
                <w:rFonts w:asciiTheme="minorHAnsi" w:hAnsiTheme="minorHAnsi"/>
              </w:rPr>
            </w:pPr>
            <w:proofErr w:type="gramStart"/>
            <w:r w:rsidRPr="0034674D">
              <w:rPr>
                <w:rFonts w:asciiTheme="minorHAnsi" w:hAnsiTheme="minorHAnsi"/>
              </w:rPr>
              <w:t>RUN .</w:t>
            </w:r>
            <w:proofErr w:type="gramEnd"/>
            <w:r w:rsidRPr="0034674D">
              <w:rPr>
                <w:rFonts w:asciiTheme="minorHAnsi" w:hAnsiTheme="minorHAnsi"/>
              </w:rPr>
              <w:t>/</w:t>
            </w:r>
            <w:proofErr w:type="spellStart"/>
            <w:r w:rsidRPr="0034674D">
              <w:rPr>
                <w:rFonts w:asciiTheme="minorHAnsi" w:hAnsiTheme="minorHAnsi"/>
              </w:rPr>
              <w:t>gradlew</w:t>
            </w:r>
            <w:proofErr w:type="spellEnd"/>
            <w:r w:rsidRPr="0034674D">
              <w:rPr>
                <w:rFonts w:asciiTheme="minorHAnsi" w:hAnsiTheme="minorHAnsi"/>
              </w:rPr>
              <w:t xml:space="preserve"> clean build -x test</w:t>
            </w:r>
          </w:p>
          <w:p w14:paraId="76C28924" w14:textId="77777777" w:rsidR="00C56665" w:rsidRPr="0034674D" w:rsidRDefault="00C56665" w:rsidP="00C56665">
            <w:pPr>
              <w:rPr>
                <w:rFonts w:asciiTheme="minorHAnsi" w:hAnsiTheme="minorHAnsi"/>
              </w:rPr>
            </w:pPr>
          </w:p>
          <w:p w14:paraId="20142E8E" w14:textId="77777777" w:rsidR="00C56665" w:rsidRPr="0034674D" w:rsidRDefault="00C56665" w:rsidP="00C56665">
            <w:pPr>
              <w:rPr>
                <w:rFonts w:asciiTheme="minorHAnsi" w:hAnsiTheme="minorHAnsi"/>
              </w:rPr>
            </w:pPr>
            <w:r w:rsidRPr="0034674D">
              <w:rPr>
                <w:rFonts w:asciiTheme="minorHAnsi" w:hAnsiTheme="minorHAnsi"/>
              </w:rPr>
              <w:t>FROM eclipse-temurin:21-jdk-alpine</w:t>
            </w:r>
          </w:p>
          <w:p w14:paraId="414AB675" w14:textId="77777777" w:rsidR="00C56665" w:rsidRPr="0034674D" w:rsidRDefault="00C56665" w:rsidP="00C56665">
            <w:pPr>
              <w:rPr>
                <w:rFonts w:asciiTheme="minorHAnsi" w:hAnsiTheme="minorHAnsi"/>
              </w:rPr>
            </w:pPr>
            <w:r w:rsidRPr="0034674D">
              <w:rPr>
                <w:rFonts w:asciiTheme="minorHAnsi" w:hAnsiTheme="minorHAnsi"/>
              </w:rPr>
              <w:t>WORKDIR /app</w:t>
            </w:r>
          </w:p>
          <w:p w14:paraId="6A467B2C" w14:textId="77777777" w:rsidR="00C56665" w:rsidRPr="0034674D" w:rsidRDefault="00C56665" w:rsidP="00C56665">
            <w:pPr>
              <w:rPr>
                <w:rFonts w:asciiTheme="minorHAnsi" w:hAnsiTheme="minorHAnsi"/>
              </w:rPr>
            </w:pPr>
            <w:r w:rsidRPr="0034674D">
              <w:rPr>
                <w:rFonts w:asciiTheme="minorHAnsi" w:hAnsiTheme="minorHAnsi"/>
              </w:rPr>
              <w:t>COPY --from=builder /app/build/libs/*.jar app.jar</w:t>
            </w:r>
          </w:p>
          <w:p w14:paraId="2CF02A91" w14:textId="77777777" w:rsidR="00C56665" w:rsidRPr="0034674D" w:rsidRDefault="00C56665" w:rsidP="00C56665">
            <w:pPr>
              <w:rPr>
                <w:rFonts w:asciiTheme="minorHAnsi" w:hAnsiTheme="minorHAnsi"/>
              </w:rPr>
            </w:pPr>
            <w:r w:rsidRPr="0034674D">
              <w:rPr>
                <w:rFonts w:asciiTheme="minorHAnsi" w:hAnsiTheme="minorHAnsi"/>
              </w:rPr>
              <w:t>EXPOSE 8080</w:t>
            </w:r>
          </w:p>
          <w:p w14:paraId="20F7EE7A" w14:textId="149DBF84" w:rsidR="00C56665" w:rsidRPr="0034674D" w:rsidRDefault="00C56665" w:rsidP="00C56665">
            <w:pPr>
              <w:rPr>
                <w:rFonts w:asciiTheme="minorHAnsi" w:hAnsiTheme="minorHAnsi"/>
              </w:rPr>
            </w:pPr>
            <w:r w:rsidRPr="0034674D">
              <w:rPr>
                <w:rFonts w:asciiTheme="minorHAnsi" w:hAnsiTheme="minorHAnsi"/>
              </w:rPr>
              <w:t>ENTRYPOINT ["java", "-jar", "app.jar"]</w:t>
            </w:r>
          </w:p>
        </w:tc>
      </w:tr>
    </w:tbl>
    <w:p w14:paraId="3F9F7D3A" w14:textId="77777777" w:rsidR="0034674D" w:rsidRDefault="0034674D" w:rsidP="00C56665">
      <w:pPr>
        <w:rPr>
          <w:rFonts w:asciiTheme="minorHAnsi" w:hAnsiTheme="minorHAnsi"/>
        </w:rPr>
      </w:pPr>
    </w:p>
    <w:p w14:paraId="755A4A10" w14:textId="5DCC9019" w:rsidR="0034674D" w:rsidRDefault="00C56665" w:rsidP="00C56665">
      <w:pPr>
        <w:rPr>
          <w:rFonts w:asciiTheme="minorHAnsi" w:hAnsiTheme="minorHAnsi"/>
        </w:rPr>
      </w:pPr>
      <w:r w:rsidRPr="0034674D">
        <w:rPr>
          <w:rFonts w:asciiTheme="minorHAnsi" w:hAnsiTheme="minorHAnsi"/>
        </w:rPr>
        <w:t xml:space="preserve">Jika fail </w:t>
      </w:r>
      <w:proofErr w:type="spellStart"/>
      <w:r w:rsidRPr="0034674D">
        <w:rPr>
          <w:rFonts w:asciiTheme="minorHAnsi" w:hAnsiTheme="minorHAnsi"/>
        </w:rPr>
        <w:t>ini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tiada</w:t>
      </w:r>
      <w:proofErr w:type="spellEnd"/>
      <w:r w:rsidRPr="0034674D">
        <w:rPr>
          <w:rFonts w:asciiTheme="minorHAnsi" w:hAnsiTheme="minorHAnsi"/>
        </w:rPr>
        <w:t xml:space="preserve">, </w:t>
      </w:r>
      <w:proofErr w:type="spellStart"/>
      <w:r w:rsidRPr="0034674D">
        <w:rPr>
          <w:rFonts w:asciiTheme="minorHAnsi" w:hAnsiTheme="minorHAnsi"/>
        </w:rPr>
        <w:t>sila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cipta</w:t>
      </w:r>
      <w:proofErr w:type="spellEnd"/>
      <w:r w:rsidRPr="0034674D">
        <w:rPr>
          <w:rFonts w:asciiTheme="minorHAnsi" w:hAnsiTheme="minorHAnsi"/>
        </w:rPr>
        <w:t xml:space="preserve"> fail </w:t>
      </w:r>
      <w:proofErr w:type="spellStart"/>
      <w:r w:rsidRPr="0034674D">
        <w:rPr>
          <w:rFonts w:asciiTheme="minorHAnsi" w:hAnsiTheme="minorHAnsi"/>
        </w:rPr>
        <w:t>baru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bernama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Dockerfile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secara</w:t>
      </w:r>
      <w:proofErr w:type="spellEnd"/>
      <w:r w:rsidRPr="0034674D">
        <w:rPr>
          <w:rFonts w:asciiTheme="minorHAnsi" w:hAnsiTheme="minorHAnsi"/>
        </w:rPr>
        <w:t xml:space="preserve"> manual </w:t>
      </w:r>
      <w:proofErr w:type="spellStart"/>
      <w:r w:rsidRPr="0034674D">
        <w:rPr>
          <w:rFonts w:asciiTheme="minorHAnsi" w:hAnsiTheme="minorHAnsi"/>
        </w:rPr>
        <w:t>dalam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direktori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productSvc</w:t>
      </w:r>
      <w:proofErr w:type="spellEnd"/>
      <w:r w:rsidRPr="0034674D">
        <w:rPr>
          <w:rFonts w:asciiTheme="minorHAnsi" w:hAnsiTheme="minorHAnsi"/>
        </w:rPr>
        <w:t xml:space="preserve">, </w:t>
      </w:r>
      <w:proofErr w:type="spellStart"/>
      <w:r w:rsidRPr="0034674D">
        <w:rPr>
          <w:rFonts w:asciiTheme="minorHAnsi" w:hAnsiTheme="minorHAnsi"/>
        </w:rPr>
        <w:t>kemudian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salin</w:t>
      </w:r>
      <w:proofErr w:type="spellEnd"/>
      <w:r w:rsidRPr="0034674D">
        <w:rPr>
          <w:rFonts w:asciiTheme="minorHAnsi" w:hAnsiTheme="minorHAnsi"/>
        </w:rPr>
        <w:t xml:space="preserve"> dan </w:t>
      </w:r>
      <w:proofErr w:type="spellStart"/>
      <w:r w:rsidRPr="0034674D">
        <w:rPr>
          <w:rFonts w:asciiTheme="minorHAnsi" w:hAnsiTheme="minorHAnsi"/>
        </w:rPr>
        <w:t>tampal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skrip</w:t>
      </w:r>
      <w:proofErr w:type="spellEnd"/>
      <w:r w:rsidRPr="0034674D">
        <w:rPr>
          <w:rFonts w:asciiTheme="minorHAnsi" w:hAnsiTheme="minorHAnsi"/>
        </w:rPr>
        <w:t xml:space="preserve"> di </w:t>
      </w:r>
      <w:proofErr w:type="spellStart"/>
      <w:r w:rsidRPr="0034674D">
        <w:rPr>
          <w:rFonts w:asciiTheme="minorHAnsi" w:hAnsiTheme="minorHAnsi"/>
        </w:rPr>
        <w:t>atas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ke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dalamnya</w:t>
      </w:r>
      <w:proofErr w:type="spellEnd"/>
      <w:r w:rsidRPr="0034674D">
        <w:rPr>
          <w:rFonts w:asciiTheme="minorHAnsi" w:hAnsiTheme="minorHAnsi"/>
        </w:rPr>
        <w:t>.</w:t>
      </w:r>
    </w:p>
    <w:p w14:paraId="3983A7E5" w14:textId="77777777" w:rsidR="0034674D" w:rsidRPr="0034674D" w:rsidRDefault="0034674D" w:rsidP="00C56665">
      <w:pPr>
        <w:rPr>
          <w:rFonts w:asciiTheme="minorHAnsi" w:hAnsiTheme="minorHAnsi"/>
        </w:rPr>
      </w:pPr>
    </w:p>
    <w:p w14:paraId="2337C0C9" w14:textId="53260E4B" w:rsidR="00691620" w:rsidRPr="0034674D" w:rsidRDefault="00C56665" w:rsidP="00C56665">
      <w:pPr>
        <w:rPr>
          <w:rFonts w:asciiTheme="minorHAnsi" w:hAnsiTheme="minorHAnsi"/>
        </w:rPr>
      </w:pPr>
      <w:proofErr w:type="spellStart"/>
      <w:r w:rsidRPr="0034674D">
        <w:rPr>
          <w:rFonts w:asciiTheme="minorHAnsi" w:hAnsiTheme="minorHAnsi"/>
        </w:rPr>
        <w:t>Penjelasan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setiap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arahan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Dockerfile</w:t>
      </w:r>
      <w:proofErr w:type="spellEnd"/>
      <w:r w:rsidRPr="0034674D">
        <w:rPr>
          <w:rFonts w:asciiTheme="minorHAnsi" w:hAnsiTheme="minorHAnsi"/>
        </w:rPr>
        <w:t>:</w:t>
      </w:r>
    </w:p>
    <w:p w14:paraId="75FF2763" w14:textId="77777777" w:rsidR="00691620" w:rsidRPr="0034674D" w:rsidRDefault="00691620" w:rsidP="00C56665">
      <w:pPr>
        <w:rPr>
          <w:rFonts w:asciiTheme="minorHAnsi" w:hAnsi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0"/>
        <w:gridCol w:w="5100"/>
      </w:tblGrid>
      <w:tr w:rsidR="00691620" w:rsidRPr="00691620" w14:paraId="2C07F054" w14:textId="77777777" w:rsidTr="00691620">
        <w:trPr>
          <w:trHeight w:val="315"/>
        </w:trPr>
        <w:tc>
          <w:tcPr>
            <w:tcW w:w="2045" w:type="pct"/>
            <w:shd w:val="clear" w:color="auto" w:fill="auto"/>
            <w:vAlign w:val="center"/>
            <w:hideMark/>
          </w:tcPr>
          <w:p w14:paraId="2CEB9A37" w14:textId="77777777" w:rsidR="00691620" w:rsidRPr="00691620" w:rsidRDefault="00691620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691620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Arahan </w:t>
            </w:r>
            <w:proofErr w:type="spellStart"/>
            <w:r w:rsidRPr="00691620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Dockerfile</w:t>
            </w:r>
            <w:proofErr w:type="spellEnd"/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6587F67C" w14:textId="77777777" w:rsidR="00691620" w:rsidRPr="00691620" w:rsidRDefault="00691620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91620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Penerangan</w:t>
            </w:r>
            <w:proofErr w:type="spellEnd"/>
          </w:p>
        </w:tc>
      </w:tr>
      <w:tr w:rsidR="00691620" w:rsidRPr="00691620" w14:paraId="657EC3F1" w14:textId="77777777" w:rsidTr="00691620">
        <w:trPr>
          <w:trHeight w:val="600"/>
        </w:trPr>
        <w:tc>
          <w:tcPr>
            <w:tcW w:w="2045" w:type="pct"/>
            <w:shd w:val="clear" w:color="auto" w:fill="auto"/>
            <w:vAlign w:val="center"/>
            <w:hideMark/>
          </w:tcPr>
          <w:p w14:paraId="479B94F7" w14:textId="77777777" w:rsidR="00691620" w:rsidRPr="00691620" w:rsidRDefault="0069162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FROM eclipse-temurin:21-jdk-alpine AS builder</w:t>
            </w:r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36AEA864" w14:textId="77777777" w:rsidR="00691620" w:rsidRPr="00691620" w:rsidRDefault="0069162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Gunakan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imej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base JDK 21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berasaskan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Alpine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untuk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proses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bina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, dan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beri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nama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stage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ini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sebagai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builder.</w:t>
            </w:r>
          </w:p>
        </w:tc>
      </w:tr>
      <w:tr w:rsidR="00691620" w:rsidRPr="00691620" w14:paraId="0E54837A" w14:textId="77777777" w:rsidTr="00691620">
        <w:trPr>
          <w:trHeight w:val="300"/>
        </w:trPr>
        <w:tc>
          <w:tcPr>
            <w:tcW w:w="2045" w:type="pct"/>
            <w:shd w:val="clear" w:color="auto" w:fill="auto"/>
            <w:vAlign w:val="center"/>
            <w:hideMark/>
          </w:tcPr>
          <w:p w14:paraId="4B2FD68E" w14:textId="77777777" w:rsidR="00691620" w:rsidRPr="00691620" w:rsidRDefault="0069162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WORKDIR /app</w:t>
            </w:r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0546F5E8" w14:textId="77777777" w:rsidR="00691620" w:rsidRPr="00691620" w:rsidRDefault="0069162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Tetapkan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direktori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kerja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dalam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kontena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kepada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/app.</w:t>
            </w:r>
          </w:p>
        </w:tc>
      </w:tr>
      <w:tr w:rsidR="00691620" w:rsidRPr="00691620" w14:paraId="13B1F463" w14:textId="77777777" w:rsidTr="00691620">
        <w:trPr>
          <w:trHeight w:val="300"/>
        </w:trPr>
        <w:tc>
          <w:tcPr>
            <w:tcW w:w="2045" w:type="pct"/>
            <w:shd w:val="clear" w:color="auto" w:fill="auto"/>
            <w:vAlign w:val="center"/>
            <w:hideMark/>
          </w:tcPr>
          <w:p w14:paraId="5B4489A7" w14:textId="77777777" w:rsidR="00691620" w:rsidRPr="00691620" w:rsidRDefault="0069162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gram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COPY .</w:t>
            </w:r>
            <w:proofErr w:type="gram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.</w:t>
            </w:r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6F61BD8E" w14:textId="77777777" w:rsidR="00691620" w:rsidRPr="00691620" w:rsidRDefault="0069162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Salin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semua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fail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dari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folder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projek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ke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dalam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direktori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/app di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dalam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kontena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.</w:t>
            </w:r>
          </w:p>
        </w:tc>
      </w:tr>
      <w:tr w:rsidR="00691620" w:rsidRPr="00691620" w14:paraId="37D8332B" w14:textId="77777777" w:rsidTr="00691620">
        <w:trPr>
          <w:trHeight w:val="600"/>
        </w:trPr>
        <w:tc>
          <w:tcPr>
            <w:tcW w:w="2045" w:type="pct"/>
            <w:shd w:val="clear" w:color="auto" w:fill="auto"/>
            <w:vAlign w:val="center"/>
            <w:hideMark/>
          </w:tcPr>
          <w:p w14:paraId="2CF940EC" w14:textId="77777777" w:rsidR="00691620" w:rsidRPr="00691620" w:rsidRDefault="0069162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gram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RUN .</w:t>
            </w:r>
            <w:proofErr w:type="gram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gradlew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clean build -x test</w:t>
            </w:r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713C7818" w14:textId="77777777" w:rsidR="00691620" w:rsidRPr="00691620" w:rsidRDefault="0069162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Jalankan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Gradle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untuk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membersihkan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membina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projek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tanpa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menjalankan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ujian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untuk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percepatkan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bina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).</w:t>
            </w:r>
          </w:p>
        </w:tc>
      </w:tr>
      <w:tr w:rsidR="00691620" w:rsidRPr="00691620" w14:paraId="075A6030" w14:textId="77777777" w:rsidTr="00691620">
        <w:trPr>
          <w:trHeight w:val="600"/>
        </w:trPr>
        <w:tc>
          <w:tcPr>
            <w:tcW w:w="2045" w:type="pct"/>
            <w:shd w:val="clear" w:color="auto" w:fill="auto"/>
            <w:vAlign w:val="center"/>
            <w:hideMark/>
          </w:tcPr>
          <w:p w14:paraId="7C2FDB99" w14:textId="77777777" w:rsidR="00691620" w:rsidRPr="00691620" w:rsidRDefault="0069162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FROM eclipse-temurin:21-jdk-alpine</w:t>
            </w:r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53087AC3" w14:textId="77777777" w:rsidR="00691620" w:rsidRPr="00691620" w:rsidRDefault="0069162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Mulakan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imej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baru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JDK 21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berasaskan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Alpine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sebagai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imej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akhir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tanpa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fail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binaan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.</w:t>
            </w:r>
          </w:p>
        </w:tc>
      </w:tr>
      <w:tr w:rsidR="00691620" w:rsidRPr="00691620" w14:paraId="772056D4" w14:textId="77777777" w:rsidTr="00691620">
        <w:trPr>
          <w:trHeight w:val="300"/>
        </w:trPr>
        <w:tc>
          <w:tcPr>
            <w:tcW w:w="2045" w:type="pct"/>
            <w:shd w:val="clear" w:color="auto" w:fill="auto"/>
            <w:vAlign w:val="center"/>
            <w:hideMark/>
          </w:tcPr>
          <w:p w14:paraId="3128C0A5" w14:textId="77777777" w:rsidR="00691620" w:rsidRPr="00691620" w:rsidRDefault="0069162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WORKDIR /app</w:t>
            </w:r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03733E0E" w14:textId="77777777" w:rsidR="00691620" w:rsidRPr="00691620" w:rsidRDefault="0069162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Tetapkan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direktori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kerja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untuk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imej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akhir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juga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ke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/app.</w:t>
            </w:r>
          </w:p>
        </w:tc>
      </w:tr>
      <w:tr w:rsidR="00691620" w:rsidRPr="00691620" w14:paraId="730013D7" w14:textId="77777777" w:rsidTr="00691620">
        <w:trPr>
          <w:trHeight w:val="600"/>
        </w:trPr>
        <w:tc>
          <w:tcPr>
            <w:tcW w:w="2045" w:type="pct"/>
            <w:shd w:val="clear" w:color="auto" w:fill="auto"/>
            <w:vAlign w:val="center"/>
            <w:hideMark/>
          </w:tcPr>
          <w:p w14:paraId="2EB0089D" w14:textId="77777777" w:rsidR="00691620" w:rsidRPr="00691620" w:rsidRDefault="0069162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COPY --from=builder /app/build/libs/*.jar app.jar</w:t>
            </w:r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324743C8" w14:textId="77777777" w:rsidR="00691620" w:rsidRPr="00691620" w:rsidRDefault="0069162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Salin fail .jar yang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telah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dibina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dari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stage builder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ke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direktori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kerja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imej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akhir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namakan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sebagai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app.jar.</w:t>
            </w:r>
          </w:p>
        </w:tc>
      </w:tr>
      <w:tr w:rsidR="00691620" w:rsidRPr="00691620" w14:paraId="2422985B" w14:textId="77777777" w:rsidTr="00691620">
        <w:trPr>
          <w:trHeight w:val="300"/>
        </w:trPr>
        <w:tc>
          <w:tcPr>
            <w:tcW w:w="2045" w:type="pct"/>
            <w:shd w:val="clear" w:color="auto" w:fill="auto"/>
            <w:vAlign w:val="center"/>
            <w:hideMark/>
          </w:tcPr>
          <w:p w14:paraId="6506042F" w14:textId="77777777" w:rsidR="00691620" w:rsidRPr="00691620" w:rsidRDefault="0069162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EXPOSE 8080</w:t>
            </w:r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32DB5A43" w14:textId="77777777" w:rsidR="00691620" w:rsidRPr="00691620" w:rsidRDefault="0069162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Beritahu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Docker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bahawa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kontena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akan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menggunakan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port 8080.</w:t>
            </w:r>
          </w:p>
        </w:tc>
      </w:tr>
      <w:tr w:rsidR="00691620" w:rsidRPr="00691620" w14:paraId="5FBD3061" w14:textId="77777777" w:rsidTr="00691620">
        <w:trPr>
          <w:trHeight w:val="600"/>
        </w:trPr>
        <w:tc>
          <w:tcPr>
            <w:tcW w:w="2045" w:type="pct"/>
            <w:shd w:val="clear" w:color="auto" w:fill="auto"/>
            <w:vAlign w:val="center"/>
            <w:hideMark/>
          </w:tcPr>
          <w:p w14:paraId="5E3B90A1" w14:textId="77777777" w:rsidR="00691620" w:rsidRPr="00691620" w:rsidRDefault="0069162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ENTRYPOINT ["java", "-jar", "app.jar"]</w:t>
            </w:r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2E286BD2" w14:textId="77777777" w:rsidR="00691620" w:rsidRPr="00691620" w:rsidRDefault="0069162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Tetapkan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arahan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lalai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untuk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menjalankan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aplikasi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Java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dengan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fail app.jar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apabila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kontena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dimulakan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.</w:t>
            </w:r>
          </w:p>
        </w:tc>
      </w:tr>
    </w:tbl>
    <w:p w14:paraId="1DC4BB09" w14:textId="7342B09C" w:rsidR="00C56665" w:rsidRDefault="00C56665" w:rsidP="00C56665"/>
    <w:p w14:paraId="607E36F3" w14:textId="650EDFDE" w:rsidR="00691620" w:rsidRDefault="00691620" w:rsidP="00C56665"/>
    <w:p w14:paraId="0995D3B6" w14:textId="18AC087C" w:rsidR="00691620" w:rsidRPr="0034674D" w:rsidRDefault="00691620" w:rsidP="00691620">
      <w:pPr>
        <w:pStyle w:val="Heading1"/>
        <w:rPr>
          <w:rFonts w:asciiTheme="minorHAnsi" w:hAnsiTheme="minorHAnsi"/>
          <w:sz w:val="28"/>
          <w:szCs w:val="28"/>
        </w:rPr>
      </w:pPr>
      <w:r w:rsidRPr="0034674D">
        <w:rPr>
          <w:rStyle w:val="Heading1Char"/>
          <w:rFonts w:asciiTheme="minorHAnsi" w:hAnsiTheme="minorHAnsi"/>
          <w:sz w:val="28"/>
          <w:szCs w:val="28"/>
        </w:rPr>
        <w:lastRenderedPageBreak/>
        <w:t xml:space="preserve">2.5.2 </w:t>
      </w:r>
      <w:proofErr w:type="spellStart"/>
      <w:r w:rsidRPr="0034674D">
        <w:rPr>
          <w:rFonts w:asciiTheme="minorHAnsi" w:hAnsiTheme="minorHAnsi"/>
          <w:sz w:val="28"/>
          <w:szCs w:val="28"/>
        </w:rPr>
        <w:t>Menjalankan</w:t>
      </w:r>
      <w:proofErr w:type="spellEnd"/>
      <w:r w:rsidRPr="0034674D">
        <w:rPr>
          <w:rFonts w:asciiTheme="minorHAnsi" w:hAnsiTheme="minorHAnsi"/>
          <w:sz w:val="28"/>
          <w:szCs w:val="28"/>
        </w:rPr>
        <w:t xml:space="preserve"> </w:t>
      </w:r>
      <w:r w:rsidR="00752A9F" w:rsidRPr="0034674D">
        <w:rPr>
          <w:rFonts w:asciiTheme="minorHAnsi" w:hAnsiTheme="minorHAnsi"/>
          <w:sz w:val="28"/>
          <w:szCs w:val="28"/>
        </w:rPr>
        <w:t>Java Spring Boot</w:t>
      </w:r>
      <w:r w:rsidRPr="0034674D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34674D">
        <w:rPr>
          <w:rFonts w:asciiTheme="minorHAnsi" w:hAnsiTheme="minorHAnsi"/>
          <w:sz w:val="28"/>
          <w:szCs w:val="28"/>
        </w:rPr>
        <w:t>dalam</w:t>
      </w:r>
      <w:proofErr w:type="spellEnd"/>
      <w:r w:rsidRPr="0034674D">
        <w:rPr>
          <w:rFonts w:asciiTheme="minorHAnsi" w:hAnsiTheme="minorHAnsi"/>
          <w:sz w:val="28"/>
          <w:szCs w:val="28"/>
        </w:rPr>
        <w:t xml:space="preserve"> Docker</w:t>
      </w:r>
    </w:p>
    <w:p w14:paraId="37D3A25D" w14:textId="4D08952A" w:rsidR="0094185C" w:rsidRDefault="0094185C" w:rsidP="0094185C">
      <w:pPr>
        <w:rPr>
          <w:lang w:val="en-US" w:eastAsia="en-US"/>
        </w:rPr>
      </w:pPr>
    </w:p>
    <w:p w14:paraId="5D4F3BC1" w14:textId="0BDF6F28" w:rsidR="0094185C" w:rsidRPr="0034674D" w:rsidRDefault="0094185C" w:rsidP="0094185C">
      <w:pPr>
        <w:rPr>
          <w:rFonts w:asciiTheme="minorHAnsi" w:hAnsiTheme="minorHAnsi"/>
          <w:lang w:val="en-US" w:eastAsia="en-US"/>
        </w:rPr>
      </w:pPr>
      <w:proofErr w:type="spellStart"/>
      <w:r w:rsidRPr="0034674D">
        <w:rPr>
          <w:rFonts w:asciiTheme="minorHAnsi" w:hAnsiTheme="minorHAnsi"/>
          <w:lang w:val="en-US" w:eastAsia="en-US"/>
        </w:rPr>
        <w:t>Jalankan</w:t>
      </w:r>
      <w:proofErr w:type="spellEnd"/>
      <w:r w:rsidRPr="0034674D">
        <w:rPr>
          <w:rFonts w:asciiTheme="minorHAnsi" w:hAnsiTheme="minorHAnsi"/>
          <w:lang w:val="en-US" w:eastAsia="en-US"/>
        </w:rPr>
        <w:t xml:space="preserve"> </w:t>
      </w:r>
      <w:proofErr w:type="spellStart"/>
      <w:r w:rsidRPr="0034674D">
        <w:rPr>
          <w:rFonts w:asciiTheme="minorHAnsi" w:hAnsiTheme="minorHAnsi"/>
          <w:lang w:val="en-US" w:eastAsia="en-US"/>
        </w:rPr>
        <w:t>arahan</w:t>
      </w:r>
      <w:proofErr w:type="spellEnd"/>
      <w:r w:rsidRPr="0034674D">
        <w:rPr>
          <w:rFonts w:asciiTheme="minorHAnsi" w:hAnsiTheme="minorHAnsi"/>
          <w:lang w:val="en-US" w:eastAsia="en-US"/>
        </w:rPr>
        <w:t xml:space="preserve"> </w:t>
      </w:r>
      <w:proofErr w:type="spellStart"/>
      <w:r w:rsidRPr="0034674D">
        <w:rPr>
          <w:rFonts w:asciiTheme="minorHAnsi" w:hAnsiTheme="minorHAnsi"/>
          <w:lang w:val="en-US" w:eastAsia="en-US"/>
        </w:rPr>
        <w:t>ini</w:t>
      </w:r>
      <w:proofErr w:type="spellEnd"/>
      <w:r w:rsidRPr="0034674D">
        <w:rPr>
          <w:rFonts w:asciiTheme="minorHAnsi" w:hAnsiTheme="minorHAnsi"/>
          <w:lang w:val="en-US" w:eastAsia="en-US"/>
        </w:rPr>
        <w:t xml:space="preserve"> di terminal:</w:t>
      </w:r>
    </w:p>
    <w:p w14:paraId="05709C3F" w14:textId="4C26D04A" w:rsidR="00691620" w:rsidRPr="0034674D" w:rsidRDefault="00691620" w:rsidP="00691620">
      <w:pPr>
        <w:rPr>
          <w:rFonts w:asciiTheme="minorHAnsi" w:eastAsiaTheme="majorEastAsia" w:hAnsiTheme="minorHAnsi"/>
          <w:lang w:val="en-US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691620" w:rsidRPr="0034674D" w14:paraId="384D940E" w14:textId="77777777" w:rsidTr="00691620">
        <w:tc>
          <w:tcPr>
            <w:tcW w:w="8630" w:type="dxa"/>
          </w:tcPr>
          <w:p w14:paraId="6E01A44D" w14:textId="34AF21D7" w:rsidR="00691620" w:rsidRPr="0034674D" w:rsidRDefault="00691620" w:rsidP="00691620">
            <w:pPr>
              <w:rPr>
                <w:rFonts w:asciiTheme="minorHAnsi" w:eastAsiaTheme="majorEastAsia" w:hAnsiTheme="minorHAnsi"/>
                <w:lang w:val="en-US" w:eastAsia="en-US"/>
              </w:rPr>
            </w:pPr>
            <w:r w:rsidRPr="0034674D">
              <w:rPr>
                <w:rFonts w:asciiTheme="minorHAnsi" w:eastAsiaTheme="majorEastAsia" w:hAnsiTheme="minorHAnsi"/>
                <w:lang w:val="en-US" w:eastAsia="en-US"/>
              </w:rPr>
              <w:t xml:space="preserve">cd </w:t>
            </w:r>
            <w:proofErr w:type="spellStart"/>
            <w:r w:rsidRPr="0034674D">
              <w:rPr>
                <w:rFonts w:asciiTheme="minorHAnsi" w:eastAsiaTheme="majorEastAsia" w:hAnsiTheme="minorHAnsi"/>
                <w:lang w:val="en-US" w:eastAsia="en-US"/>
              </w:rPr>
              <w:t>productSvc</w:t>
            </w:r>
            <w:proofErr w:type="spellEnd"/>
          </w:p>
          <w:p w14:paraId="3DB216D0" w14:textId="7421FE01" w:rsidR="00870569" w:rsidRPr="0034674D" w:rsidRDefault="00870569" w:rsidP="00691620">
            <w:pPr>
              <w:rPr>
                <w:rFonts w:asciiTheme="minorHAnsi" w:eastAsiaTheme="majorEastAsia" w:hAnsiTheme="minorHAnsi"/>
                <w:lang w:val="en-US" w:eastAsia="en-US"/>
              </w:rPr>
            </w:pPr>
          </w:p>
          <w:p w14:paraId="571A6166" w14:textId="61F3F5C1" w:rsidR="00870569" w:rsidRPr="0034674D" w:rsidRDefault="00870569" w:rsidP="00691620">
            <w:pPr>
              <w:rPr>
                <w:rFonts w:asciiTheme="minorHAnsi" w:eastAsiaTheme="majorEastAsia" w:hAnsiTheme="minorHAnsi"/>
                <w:lang w:val="en-US" w:eastAsia="en-US"/>
              </w:rPr>
            </w:pPr>
            <w:r w:rsidRPr="0034674D">
              <w:rPr>
                <w:rFonts w:asciiTheme="minorHAnsi" w:eastAsiaTheme="majorEastAsia" w:hAnsiTheme="minorHAnsi"/>
                <w:lang w:val="en-US" w:eastAsia="en-US"/>
              </w:rPr>
              <w:t>docker network create my-network</w:t>
            </w:r>
          </w:p>
          <w:p w14:paraId="50ECA0A8" w14:textId="77777777" w:rsidR="0094185C" w:rsidRPr="0034674D" w:rsidRDefault="0094185C" w:rsidP="00691620">
            <w:pPr>
              <w:rPr>
                <w:rFonts w:asciiTheme="minorHAnsi" w:eastAsiaTheme="majorEastAsia" w:hAnsiTheme="minorHAnsi"/>
                <w:lang w:val="en-US" w:eastAsia="en-US"/>
              </w:rPr>
            </w:pPr>
          </w:p>
          <w:p w14:paraId="046F18B2" w14:textId="77777777" w:rsidR="00B63907" w:rsidRPr="0034674D" w:rsidRDefault="00B63907" w:rsidP="00B63907">
            <w:pPr>
              <w:rPr>
                <w:rFonts w:asciiTheme="minorHAnsi" w:eastAsiaTheme="majorEastAsia" w:hAnsiTheme="minorHAnsi"/>
                <w:lang w:val="en-US" w:eastAsia="en-US"/>
              </w:rPr>
            </w:pPr>
            <w:r w:rsidRPr="0034674D">
              <w:rPr>
                <w:rFonts w:asciiTheme="minorHAnsi" w:eastAsiaTheme="majorEastAsia" w:hAnsiTheme="minorHAnsi"/>
                <w:lang w:val="en-US" w:eastAsia="en-US"/>
              </w:rPr>
              <w:t xml:space="preserve">docker run -d --network my-network --name </w:t>
            </w:r>
            <w:proofErr w:type="spellStart"/>
            <w:r w:rsidRPr="0034674D">
              <w:rPr>
                <w:rFonts w:asciiTheme="minorHAnsi" w:eastAsiaTheme="majorEastAsia" w:hAnsiTheme="minorHAnsi"/>
                <w:lang w:val="en-US" w:eastAsia="en-US"/>
              </w:rPr>
              <w:t>mysql-db</w:t>
            </w:r>
            <w:proofErr w:type="spellEnd"/>
            <w:r w:rsidRPr="0034674D">
              <w:rPr>
                <w:rFonts w:asciiTheme="minorHAnsi" w:eastAsiaTheme="majorEastAsia" w:hAnsiTheme="minorHAnsi"/>
                <w:lang w:val="en-US" w:eastAsia="en-US"/>
              </w:rPr>
              <w:t xml:space="preserve"> -e MYSQL_ROOT_PASSWORD=S3cret -e MYSQL_DATABASE=</w:t>
            </w:r>
            <w:proofErr w:type="spellStart"/>
            <w:r w:rsidRPr="0034674D">
              <w:rPr>
                <w:rFonts w:asciiTheme="minorHAnsi" w:eastAsiaTheme="majorEastAsia" w:hAnsiTheme="minorHAnsi"/>
                <w:lang w:val="en-US" w:eastAsia="en-US"/>
              </w:rPr>
              <w:t>productmngm</w:t>
            </w:r>
            <w:proofErr w:type="spellEnd"/>
            <w:r w:rsidRPr="0034674D">
              <w:rPr>
                <w:rFonts w:asciiTheme="minorHAnsi" w:eastAsiaTheme="majorEastAsia" w:hAnsiTheme="minorHAnsi"/>
                <w:lang w:val="en-US" w:eastAsia="en-US"/>
              </w:rPr>
              <w:t xml:space="preserve"> -p 3306:3306 </w:t>
            </w:r>
            <w:proofErr w:type="spellStart"/>
            <w:proofErr w:type="gramStart"/>
            <w:r w:rsidRPr="0034674D">
              <w:rPr>
                <w:rFonts w:asciiTheme="minorHAnsi" w:eastAsiaTheme="majorEastAsia" w:hAnsiTheme="minorHAnsi"/>
                <w:lang w:val="en-US" w:eastAsia="en-US"/>
              </w:rPr>
              <w:t>mysql:latest</w:t>
            </w:r>
            <w:proofErr w:type="spellEnd"/>
            <w:proofErr w:type="gramEnd"/>
          </w:p>
          <w:p w14:paraId="37509BC1" w14:textId="77777777" w:rsidR="0094185C" w:rsidRPr="0034674D" w:rsidRDefault="0094185C" w:rsidP="00691620">
            <w:pPr>
              <w:rPr>
                <w:rFonts w:asciiTheme="minorHAnsi" w:eastAsiaTheme="majorEastAsia" w:hAnsiTheme="minorHAnsi"/>
                <w:lang w:val="en-US" w:eastAsia="en-US"/>
              </w:rPr>
            </w:pPr>
          </w:p>
          <w:p w14:paraId="74C919BF" w14:textId="4D5A96EA" w:rsidR="00B63907" w:rsidRPr="0034674D" w:rsidRDefault="00691620" w:rsidP="00B63907">
            <w:pPr>
              <w:rPr>
                <w:rFonts w:asciiTheme="minorHAnsi" w:eastAsiaTheme="majorEastAsia" w:hAnsiTheme="minorHAnsi"/>
                <w:lang w:val="en-US" w:eastAsia="en-US"/>
              </w:rPr>
            </w:pPr>
            <w:r w:rsidRPr="0034674D">
              <w:rPr>
                <w:rFonts w:asciiTheme="minorHAnsi" w:eastAsiaTheme="majorEastAsia" w:hAnsiTheme="minorHAnsi"/>
                <w:lang w:val="en-US" w:eastAsia="en-US"/>
              </w:rPr>
              <w:t>docker build -t product-</w:t>
            </w:r>
            <w:proofErr w:type="gramStart"/>
            <w:r w:rsidRPr="0034674D">
              <w:rPr>
                <w:rFonts w:asciiTheme="minorHAnsi" w:eastAsiaTheme="majorEastAsia" w:hAnsiTheme="minorHAnsi"/>
                <w:lang w:val="en-US" w:eastAsia="en-US"/>
              </w:rPr>
              <w:t>svc .</w:t>
            </w:r>
            <w:proofErr w:type="gramEnd"/>
          </w:p>
          <w:p w14:paraId="275C72AA" w14:textId="77777777" w:rsidR="00870569" w:rsidRPr="0034674D" w:rsidRDefault="00870569" w:rsidP="00B63907">
            <w:pPr>
              <w:rPr>
                <w:rFonts w:asciiTheme="minorHAnsi" w:eastAsiaTheme="majorEastAsia" w:hAnsiTheme="minorHAnsi"/>
                <w:lang w:val="en-US" w:eastAsia="en-US"/>
              </w:rPr>
            </w:pPr>
          </w:p>
          <w:p w14:paraId="6FA2F2E6" w14:textId="1EA296FA" w:rsidR="00B63907" w:rsidRPr="0034674D" w:rsidRDefault="00B63907" w:rsidP="00B63907">
            <w:pPr>
              <w:rPr>
                <w:rFonts w:asciiTheme="minorHAnsi" w:eastAsiaTheme="majorEastAsia" w:hAnsiTheme="minorHAnsi"/>
                <w:lang w:val="en-US" w:eastAsia="en-US"/>
              </w:rPr>
            </w:pPr>
            <w:r w:rsidRPr="0034674D">
              <w:rPr>
                <w:rFonts w:asciiTheme="minorHAnsi" w:eastAsiaTheme="majorEastAsia" w:hAnsiTheme="minorHAnsi"/>
                <w:lang w:val="en-US" w:eastAsia="en-US"/>
              </w:rPr>
              <w:t>docker run -d --network my-network -p 8025:8025 --name product-service -e APP_INTERNAL_PORT=8025 -e DB_ADDRESS=</w:t>
            </w:r>
            <w:proofErr w:type="spellStart"/>
            <w:r w:rsidRPr="0034674D">
              <w:rPr>
                <w:rFonts w:asciiTheme="minorHAnsi" w:eastAsiaTheme="majorEastAsia" w:hAnsiTheme="minorHAnsi"/>
                <w:lang w:val="en-US" w:eastAsia="en-US"/>
              </w:rPr>
              <w:t>mysql-db</w:t>
            </w:r>
            <w:proofErr w:type="spellEnd"/>
            <w:r w:rsidRPr="0034674D">
              <w:rPr>
                <w:rFonts w:asciiTheme="minorHAnsi" w:eastAsiaTheme="majorEastAsia" w:hAnsiTheme="minorHAnsi"/>
                <w:lang w:val="en-US" w:eastAsia="en-US"/>
              </w:rPr>
              <w:t xml:space="preserve"> -e DB_PORT=3306 -e DB_NAME=</w:t>
            </w:r>
            <w:proofErr w:type="spellStart"/>
            <w:r w:rsidRPr="0034674D">
              <w:rPr>
                <w:rFonts w:asciiTheme="minorHAnsi" w:eastAsiaTheme="majorEastAsia" w:hAnsiTheme="minorHAnsi"/>
                <w:lang w:val="en-US" w:eastAsia="en-US"/>
              </w:rPr>
              <w:t>productmngm</w:t>
            </w:r>
            <w:proofErr w:type="spellEnd"/>
            <w:r w:rsidRPr="0034674D">
              <w:rPr>
                <w:rFonts w:asciiTheme="minorHAnsi" w:eastAsiaTheme="majorEastAsia" w:hAnsiTheme="minorHAnsi"/>
                <w:lang w:val="en-US" w:eastAsia="en-US"/>
              </w:rPr>
              <w:t xml:space="preserve"> -e DB_USERNAME=root -e DB_PASSWORD=S3cret product-svc</w:t>
            </w:r>
          </w:p>
          <w:p w14:paraId="2B8F35CE" w14:textId="77777777" w:rsidR="0094185C" w:rsidRPr="0034674D" w:rsidRDefault="0094185C" w:rsidP="00691620">
            <w:pPr>
              <w:rPr>
                <w:rFonts w:asciiTheme="minorHAnsi" w:eastAsiaTheme="majorEastAsia" w:hAnsiTheme="minorHAnsi"/>
                <w:lang w:val="en-US" w:eastAsia="en-US"/>
              </w:rPr>
            </w:pPr>
          </w:p>
          <w:p w14:paraId="4E51EF13" w14:textId="13DF5BE3" w:rsidR="00B63907" w:rsidRPr="0034674D" w:rsidRDefault="00691620" w:rsidP="00691620">
            <w:pPr>
              <w:rPr>
                <w:rFonts w:asciiTheme="minorHAnsi" w:eastAsiaTheme="majorEastAsia" w:hAnsiTheme="minorHAnsi"/>
                <w:lang w:val="en-US" w:eastAsia="en-US"/>
              </w:rPr>
            </w:pPr>
            <w:r w:rsidRPr="0034674D">
              <w:rPr>
                <w:rFonts w:asciiTheme="minorHAnsi" w:eastAsiaTheme="majorEastAsia" w:hAnsiTheme="minorHAnsi"/>
                <w:lang w:val="en-US" w:eastAsia="en-US"/>
              </w:rPr>
              <w:t xml:space="preserve">docker </w:t>
            </w:r>
            <w:proofErr w:type="spellStart"/>
            <w:r w:rsidRPr="0034674D">
              <w:rPr>
                <w:rFonts w:asciiTheme="minorHAnsi" w:eastAsiaTheme="majorEastAsia" w:hAnsiTheme="minorHAnsi"/>
                <w:lang w:val="en-US" w:eastAsia="en-US"/>
              </w:rPr>
              <w:t>ps</w:t>
            </w:r>
            <w:proofErr w:type="spellEnd"/>
          </w:p>
        </w:tc>
      </w:tr>
    </w:tbl>
    <w:p w14:paraId="08117197" w14:textId="77777777" w:rsidR="00691620" w:rsidRPr="0034674D" w:rsidRDefault="00691620" w:rsidP="00691620">
      <w:pPr>
        <w:rPr>
          <w:rFonts w:asciiTheme="minorHAnsi" w:eastAsiaTheme="majorEastAsia" w:hAnsiTheme="minorHAnsi"/>
          <w:lang w:val="en-US" w:eastAsia="en-US"/>
        </w:rPr>
      </w:pPr>
    </w:p>
    <w:p w14:paraId="66F0E52E" w14:textId="7C6DA8B5" w:rsidR="00752A9F" w:rsidRPr="0034674D" w:rsidRDefault="00752A9F" w:rsidP="00752A9F">
      <w:pPr>
        <w:rPr>
          <w:rFonts w:asciiTheme="minorHAnsi" w:hAnsiTheme="minorHAnsi"/>
        </w:rPr>
      </w:pPr>
      <w:r w:rsidRPr="0034674D">
        <w:rPr>
          <w:rFonts w:asciiTheme="minorHAnsi" w:hAnsiTheme="minorHAnsi"/>
        </w:rPr>
        <w:t xml:space="preserve">Setelah </w:t>
      </w:r>
      <w:proofErr w:type="spellStart"/>
      <w:r w:rsidRPr="0034674D">
        <w:rPr>
          <w:rFonts w:asciiTheme="minorHAnsi" w:hAnsiTheme="minorHAnsi"/>
        </w:rPr>
        <w:t>semua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arahan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dijalankan</w:t>
      </w:r>
      <w:proofErr w:type="spellEnd"/>
      <w:r w:rsidRPr="0034674D">
        <w:rPr>
          <w:rFonts w:asciiTheme="minorHAnsi" w:hAnsiTheme="minorHAnsi"/>
        </w:rPr>
        <w:t xml:space="preserve">, </w:t>
      </w:r>
      <w:proofErr w:type="spellStart"/>
      <w:r w:rsidRPr="0034674D">
        <w:rPr>
          <w:rFonts w:asciiTheme="minorHAnsi" w:hAnsiTheme="minorHAnsi"/>
        </w:rPr>
        <w:t>sila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pastikan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kontena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sedang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berjalan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dengan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menjalankan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arahan</w:t>
      </w:r>
      <w:proofErr w:type="spellEnd"/>
      <w:r w:rsidRPr="0034674D">
        <w:rPr>
          <w:rFonts w:asciiTheme="minorHAnsi" w:hAnsiTheme="minorHAnsi"/>
        </w:rPr>
        <w:t xml:space="preserve"> docker ps. </w:t>
      </w:r>
      <w:proofErr w:type="spellStart"/>
      <w:r w:rsidRPr="0034674D">
        <w:rPr>
          <w:rFonts w:asciiTheme="minorHAnsi" w:hAnsiTheme="minorHAnsi"/>
        </w:rPr>
        <w:t>Kontena</w:t>
      </w:r>
      <w:proofErr w:type="spellEnd"/>
      <w:r w:rsidRPr="0034674D">
        <w:rPr>
          <w:rFonts w:asciiTheme="minorHAnsi" w:hAnsiTheme="minorHAnsi"/>
        </w:rPr>
        <w:t xml:space="preserve"> product-svc </w:t>
      </w:r>
      <w:proofErr w:type="spellStart"/>
      <w:r w:rsidRPr="0034674D">
        <w:rPr>
          <w:rFonts w:asciiTheme="minorHAnsi" w:hAnsiTheme="minorHAnsi"/>
        </w:rPr>
        <w:t>sepatutnya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tersenarai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dalam</w:t>
      </w:r>
      <w:proofErr w:type="spellEnd"/>
      <w:r w:rsidRPr="0034674D">
        <w:rPr>
          <w:rFonts w:asciiTheme="minorHAnsi" w:hAnsiTheme="minorHAnsi"/>
        </w:rPr>
        <w:t xml:space="preserve"> output </w:t>
      </w:r>
      <w:proofErr w:type="spellStart"/>
      <w:r w:rsidRPr="0034674D">
        <w:rPr>
          <w:rFonts w:asciiTheme="minorHAnsi" w:hAnsiTheme="minorHAnsi"/>
        </w:rPr>
        <w:t>tersebut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sebagai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petunjuk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bahawa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aplikasi</w:t>
      </w:r>
      <w:proofErr w:type="spellEnd"/>
      <w:r w:rsidRPr="0034674D">
        <w:rPr>
          <w:rFonts w:asciiTheme="minorHAnsi" w:hAnsiTheme="minorHAnsi"/>
        </w:rPr>
        <w:t xml:space="preserve"> Java Spring Boot </w:t>
      </w:r>
      <w:proofErr w:type="spellStart"/>
      <w:r w:rsidRPr="0034674D">
        <w:rPr>
          <w:rFonts w:asciiTheme="minorHAnsi" w:hAnsiTheme="minorHAnsi"/>
        </w:rPr>
        <w:t>anda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telah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berjaya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dideploy</w:t>
      </w:r>
      <w:proofErr w:type="spellEnd"/>
      <w:r w:rsidRPr="0034674D">
        <w:rPr>
          <w:rFonts w:asciiTheme="minorHAnsi" w:hAnsiTheme="minorHAnsi"/>
        </w:rPr>
        <w:t xml:space="preserve">. </w:t>
      </w:r>
      <w:proofErr w:type="spellStart"/>
      <w:r w:rsidRPr="0034674D">
        <w:rPr>
          <w:rFonts w:asciiTheme="minorHAnsi" w:hAnsiTheme="minorHAnsi"/>
        </w:rPr>
        <w:t>Contoh</w:t>
      </w:r>
      <w:proofErr w:type="spellEnd"/>
      <w:r w:rsidRPr="0034674D">
        <w:rPr>
          <w:rFonts w:asciiTheme="minorHAnsi" w:hAnsiTheme="minorHAnsi"/>
        </w:rPr>
        <w:t>:</w:t>
      </w:r>
    </w:p>
    <w:p w14:paraId="15EE1A06" w14:textId="6A690BCE" w:rsidR="00752A9F" w:rsidRPr="0034674D" w:rsidRDefault="00752A9F" w:rsidP="00752A9F">
      <w:pPr>
        <w:rPr>
          <w:rFonts w:asciiTheme="minorHAnsi" w:hAnsiTheme="minorHAnsi"/>
        </w:rPr>
      </w:pPr>
    </w:p>
    <w:p w14:paraId="5AF6BD71" w14:textId="6796113C" w:rsidR="00752A9F" w:rsidRPr="00752A9F" w:rsidRDefault="00752A9F" w:rsidP="00752A9F">
      <w:pPr>
        <w:rPr>
          <w:rFonts w:asciiTheme="minorHAnsi" w:hAnsiTheme="minorHAnsi"/>
        </w:rPr>
      </w:pPr>
      <w:r w:rsidRPr="0034674D">
        <w:rPr>
          <w:rFonts w:asciiTheme="minorHAnsi" w:hAnsiTheme="minorHAnsi"/>
          <w:noProof/>
        </w:rPr>
        <w:drawing>
          <wp:inline distT="0" distB="0" distL="0" distR="0" wp14:anchorId="5B6C5D6B" wp14:editId="2C1E04A1">
            <wp:extent cx="5486400" cy="186690"/>
            <wp:effectExtent l="0" t="0" r="0" b="381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8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674D">
        <w:rPr>
          <w:rFonts w:asciiTheme="minorHAnsi" w:hAnsiTheme="minorHAnsi"/>
        </w:rPr>
        <w:br/>
      </w:r>
      <w:r w:rsidRPr="0034674D">
        <w:rPr>
          <w:rFonts w:asciiTheme="minorHAnsi" w:hAnsiTheme="minorHAnsi"/>
        </w:rPr>
        <w:br/>
        <w:t xml:space="preserve">Dan </w:t>
      </w:r>
      <w:proofErr w:type="spellStart"/>
      <w:r w:rsidRPr="0034674D">
        <w:rPr>
          <w:rFonts w:asciiTheme="minorHAnsi" w:hAnsiTheme="minorHAnsi"/>
        </w:rPr>
        <w:t>boleh</w:t>
      </w:r>
      <w:proofErr w:type="spellEnd"/>
      <w:r w:rsidRPr="0034674D">
        <w:rPr>
          <w:rFonts w:asciiTheme="minorHAnsi" w:hAnsiTheme="minorHAnsi"/>
        </w:rPr>
        <w:t xml:space="preserve"> Akses </w:t>
      </w:r>
      <w:proofErr w:type="spellStart"/>
      <w:r w:rsidRPr="0034674D">
        <w:rPr>
          <w:rFonts w:asciiTheme="minorHAnsi" w:hAnsiTheme="minorHAnsi"/>
        </w:rPr>
        <w:t>aplikasi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anda</w:t>
      </w:r>
      <w:proofErr w:type="spellEnd"/>
      <w:r w:rsidRPr="0034674D">
        <w:rPr>
          <w:rFonts w:asciiTheme="minorHAnsi" w:hAnsiTheme="minorHAnsi"/>
        </w:rPr>
        <w:t xml:space="preserve"> di </w:t>
      </w:r>
      <w:hyperlink r:id="rId20" w:history="1">
        <w:r w:rsidRPr="0034674D">
          <w:rPr>
            <w:rStyle w:val="Hyperlink"/>
            <w:rFonts w:asciiTheme="minorHAnsi" w:hAnsiTheme="minorHAnsi"/>
            <w:sz w:val="24"/>
            <w:szCs w:val="24"/>
          </w:rPr>
          <w:t>http://localhost:8025/product-service/swagger-ui/index.html#/</w:t>
        </w:r>
      </w:hyperlink>
      <w:r w:rsidRPr="0034674D">
        <w:rPr>
          <w:rFonts w:asciiTheme="minorHAnsi" w:hAnsiTheme="minorHAnsi"/>
        </w:rPr>
        <w:br/>
      </w:r>
      <w:r w:rsidRPr="0034674D">
        <w:rPr>
          <w:rFonts w:asciiTheme="minorHAnsi" w:hAnsiTheme="minorHAnsi"/>
        </w:rPr>
        <w:br/>
      </w:r>
      <w:r w:rsidRPr="00752A9F">
        <w:rPr>
          <w:rFonts w:asciiTheme="minorHAnsi" w:hAnsiTheme="minorHAnsi"/>
          <w:noProof/>
        </w:rPr>
        <w:drawing>
          <wp:inline distT="0" distB="0" distL="0" distR="0" wp14:anchorId="03200E75" wp14:editId="66B6E331">
            <wp:extent cx="3467100" cy="2388446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472445" cy="2392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F2E74" w14:textId="77777777" w:rsidR="00691620" w:rsidRDefault="00691620" w:rsidP="00C56665"/>
    <w:p w14:paraId="5586CD3D" w14:textId="70BDFE03" w:rsidR="003D63BA" w:rsidRPr="00B60C05" w:rsidRDefault="00B60C05" w:rsidP="003D63BA">
      <w:pPr>
        <w:pStyle w:val="Heading1"/>
        <w:rPr>
          <w:rFonts w:asciiTheme="minorHAnsi" w:hAnsiTheme="minorHAnsi"/>
          <w:sz w:val="28"/>
          <w:szCs w:val="28"/>
        </w:rPr>
      </w:pPr>
      <w:r w:rsidRPr="00B60C05">
        <w:rPr>
          <w:rFonts w:asciiTheme="minorHAnsi" w:hAnsiTheme="minorHAnsi"/>
          <w:sz w:val="28"/>
          <w:szCs w:val="28"/>
        </w:rPr>
        <w:lastRenderedPageBreak/>
        <w:t>3</w:t>
      </w:r>
      <w:r>
        <w:rPr>
          <w:rFonts w:asciiTheme="minorHAnsi" w:hAnsiTheme="minorHAnsi"/>
          <w:sz w:val="28"/>
          <w:szCs w:val="28"/>
        </w:rPr>
        <w:t>.</w:t>
      </w:r>
      <w:r w:rsidR="003D63BA" w:rsidRPr="00B60C05">
        <w:rPr>
          <w:rFonts w:asciiTheme="minorHAnsi" w:hAnsiTheme="minorHAnsi"/>
          <w:sz w:val="28"/>
          <w:szCs w:val="28"/>
        </w:rPr>
        <w:t xml:space="preserve"> Langkah deploy </w:t>
      </w:r>
      <w:proofErr w:type="spellStart"/>
      <w:r w:rsidR="003D63BA" w:rsidRPr="00B60C05">
        <w:rPr>
          <w:rFonts w:asciiTheme="minorHAnsi" w:hAnsiTheme="minorHAnsi"/>
          <w:sz w:val="28"/>
          <w:szCs w:val="28"/>
        </w:rPr>
        <w:t>aplikasi</w:t>
      </w:r>
      <w:proofErr w:type="spellEnd"/>
      <w:r w:rsidR="003D63BA" w:rsidRPr="00B60C05">
        <w:rPr>
          <w:rFonts w:asciiTheme="minorHAnsi" w:hAnsiTheme="minorHAnsi"/>
          <w:sz w:val="28"/>
          <w:szCs w:val="28"/>
        </w:rPr>
        <w:t xml:space="preserve"> multi-container </w:t>
      </w:r>
      <w:proofErr w:type="spellStart"/>
      <w:r w:rsidR="003D63BA" w:rsidRPr="00B60C05">
        <w:rPr>
          <w:rFonts w:asciiTheme="minorHAnsi" w:hAnsiTheme="minorHAnsi"/>
          <w:sz w:val="28"/>
          <w:szCs w:val="28"/>
        </w:rPr>
        <w:t>menggunakan</w:t>
      </w:r>
      <w:proofErr w:type="spellEnd"/>
      <w:r w:rsidR="003D63BA" w:rsidRPr="00B60C05">
        <w:rPr>
          <w:rFonts w:asciiTheme="minorHAnsi" w:hAnsiTheme="minorHAnsi"/>
          <w:sz w:val="28"/>
          <w:szCs w:val="28"/>
        </w:rPr>
        <w:t xml:space="preserve"> Docker Compose dan NGINX </w:t>
      </w:r>
      <w:proofErr w:type="spellStart"/>
      <w:r w:rsidR="003D63BA" w:rsidRPr="00B60C05">
        <w:rPr>
          <w:rFonts w:asciiTheme="minorHAnsi" w:hAnsiTheme="minorHAnsi"/>
          <w:sz w:val="28"/>
          <w:szCs w:val="28"/>
        </w:rPr>
        <w:t>sebagai</w:t>
      </w:r>
      <w:proofErr w:type="spellEnd"/>
      <w:r w:rsidR="003D63BA" w:rsidRPr="00B60C05">
        <w:rPr>
          <w:rFonts w:asciiTheme="minorHAnsi" w:hAnsiTheme="minorHAnsi"/>
          <w:sz w:val="28"/>
          <w:szCs w:val="28"/>
        </w:rPr>
        <w:t xml:space="preserve"> reverse proxy</w:t>
      </w:r>
    </w:p>
    <w:p w14:paraId="2F7C8889" w14:textId="77777777" w:rsidR="003D63BA" w:rsidRDefault="003D63BA" w:rsidP="003D63BA"/>
    <w:p w14:paraId="578EAE69" w14:textId="1BB96FBB" w:rsidR="003D63BA" w:rsidRDefault="00B60C05" w:rsidP="003D63BA">
      <w:pPr>
        <w:pStyle w:val="Heading1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3.1</w:t>
      </w:r>
      <w:r w:rsidR="003D63BA" w:rsidRPr="00B60C05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3D63BA" w:rsidRPr="00B60C05">
        <w:rPr>
          <w:rFonts w:asciiTheme="minorHAnsi" w:hAnsiTheme="minorHAnsi"/>
          <w:sz w:val="28"/>
          <w:szCs w:val="28"/>
        </w:rPr>
        <w:t>Kandungan</w:t>
      </w:r>
      <w:proofErr w:type="spellEnd"/>
      <w:r w:rsidR="003D63BA" w:rsidRPr="00B60C05">
        <w:rPr>
          <w:rFonts w:asciiTheme="minorHAnsi" w:hAnsiTheme="minorHAnsi"/>
          <w:sz w:val="28"/>
          <w:szCs w:val="28"/>
        </w:rPr>
        <w:t xml:space="preserve"> docker-</w:t>
      </w:r>
      <w:proofErr w:type="spellStart"/>
      <w:r w:rsidR="003D63BA" w:rsidRPr="00B60C05">
        <w:rPr>
          <w:rFonts w:asciiTheme="minorHAnsi" w:hAnsiTheme="minorHAnsi"/>
          <w:sz w:val="28"/>
          <w:szCs w:val="28"/>
        </w:rPr>
        <w:t>compose.yml</w:t>
      </w:r>
      <w:proofErr w:type="spellEnd"/>
    </w:p>
    <w:p w14:paraId="34002B5B" w14:textId="77777777" w:rsidR="00552B98" w:rsidRPr="00552B98" w:rsidRDefault="00552B98" w:rsidP="00552B98">
      <w:pPr>
        <w:rPr>
          <w:lang w:val="en-US" w:eastAsia="en-US"/>
        </w:rPr>
      </w:pPr>
    </w:p>
    <w:p w14:paraId="17C5C64B" w14:textId="07EE4FF2" w:rsidR="003D63BA" w:rsidRDefault="003D63BA" w:rsidP="003D63BA">
      <w:pPr>
        <w:rPr>
          <w:rFonts w:asciiTheme="minorHAnsi" w:hAnsiTheme="minorHAnsi"/>
        </w:rPr>
      </w:pPr>
      <w:r w:rsidRPr="00552B98">
        <w:rPr>
          <w:rFonts w:asciiTheme="minorHAnsi" w:hAnsiTheme="minorHAnsi"/>
        </w:rPr>
        <w:t>Fail docker-</w:t>
      </w:r>
      <w:proofErr w:type="spellStart"/>
      <w:r w:rsidRPr="00552B98">
        <w:rPr>
          <w:rFonts w:asciiTheme="minorHAnsi" w:hAnsiTheme="minorHAnsi"/>
        </w:rPr>
        <w:t>compose.yml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menyenaraikan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semua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servis</w:t>
      </w:r>
      <w:proofErr w:type="spellEnd"/>
      <w:r w:rsidRPr="00552B98">
        <w:rPr>
          <w:rFonts w:asciiTheme="minorHAnsi" w:hAnsiTheme="minorHAnsi"/>
        </w:rPr>
        <w:t xml:space="preserve"> yang </w:t>
      </w:r>
      <w:proofErr w:type="spellStart"/>
      <w:r w:rsidRPr="00552B98">
        <w:rPr>
          <w:rFonts w:asciiTheme="minorHAnsi" w:hAnsiTheme="minorHAnsi"/>
        </w:rPr>
        <w:t>anda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ingin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jalankan</w:t>
      </w:r>
      <w:proofErr w:type="spellEnd"/>
      <w:r w:rsidRPr="00552B98">
        <w:rPr>
          <w:rFonts w:asciiTheme="minorHAnsi" w:hAnsiTheme="minorHAnsi"/>
        </w:rPr>
        <w:t xml:space="preserve">. </w:t>
      </w:r>
      <w:proofErr w:type="spellStart"/>
      <w:r w:rsidRPr="00552B98">
        <w:rPr>
          <w:rFonts w:asciiTheme="minorHAnsi" w:hAnsiTheme="minorHAnsi"/>
        </w:rPr>
        <w:t>Contohnya</w:t>
      </w:r>
      <w:proofErr w:type="spellEnd"/>
      <w:r w:rsidRPr="00552B98">
        <w:rPr>
          <w:rFonts w:asciiTheme="minorHAnsi" w:hAnsiTheme="minorHAnsi"/>
        </w:rPr>
        <w:t>:</w:t>
      </w:r>
    </w:p>
    <w:p w14:paraId="5C7DAEBD" w14:textId="77777777" w:rsidR="00552B98" w:rsidRPr="00552B98" w:rsidRDefault="00552B98" w:rsidP="003D63BA">
      <w:pPr>
        <w:rPr>
          <w:rFonts w:asciiTheme="minorHAnsi" w:hAnsi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3D63BA" w:rsidRPr="00552B98" w14:paraId="36AE57A9" w14:textId="77777777" w:rsidTr="00CE0CC3">
        <w:tc>
          <w:tcPr>
            <w:tcW w:w="8856" w:type="dxa"/>
          </w:tcPr>
          <w:p w14:paraId="1954DE0D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>version: '3.8'</w:t>
            </w:r>
          </w:p>
          <w:p w14:paraId="67D7520A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</w:p>
          <w:p w14:paraId="4A73481D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>services:</w:t>
            </w:r>
          </w:p>
          <w:p w14:paraId="43A24B63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product-svc:</w:t>
            </w:r>
          </w:p>
          <w:p w14:paraId="44330069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</w:t>
            </w:r>
            <w:proofErr w:type="spellStart"/>
            <w:r w:rsidRPr="00552B98">
              <w:rPr>
                <w:rFonts w:asciiTheme="minorHAnsi" w:hAnsiTheme="minorHAnsi"/>
              </w:rPr>
              <w:t>container_name</w:t>
            </w:r>
            <w:proofErr w:type="spellEnd"/>
            <w:r w:rsidRPr="00552B98">
              <w:rPr>
                <w:rFonts w:asciiTheme="minorHAnsi" w:hAnsiTheme="minorHAnsi"/>
              </w:rPr>
              <w:t xml:space="preserve">: </w:t>
            </w:r>
            <w:proofErr w:type="spellStart"/>
            <w:r w:rsidRPr="00552B98">
              <w:rPr>
                <w:rFonts w:asciiTheme="minorHAnsi" w:hAnsiTheme="minorHAnsi"/>
              </w:rPr>
              <w:t>productservice</w:t>
            </w:r>
            <w:proofErr w:type="spellEnd"/>
          </w:p>
          <w:p w14:paraId="73A3A81D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build</w:t>
            </w:r>
            <w:proofErr w:type="gramStart"/>
            <w:r w:rsidRPr="00552B98">
              <w:rPr>
                <w:rFonts w:asciiTheme="minorHAnsi" w:hAnsiTheme="minorHAnsi"/>
              </w:rPr>
              <w:t>: .</w:t>
            </w:r>
            <w:proofErr w:type="gramEnd"/>
            <w:r w:rsidRPr="00552B98">
              <w:rPr>
                <w:rFonts w:asciiTheme="minorHAnsi" w:hAnsiTheme="minorHAnsi"/>
              </w:rPr>
              <w:t>/</w:t>
            </w:r>
            <w:proofErr w:type="spellStart"/>
            <w:r w:rsidRPr="00552B98">
              <w:rPr>
                <w:rFonts w:asciiTheme="minorHAnsi" w:hAnsiTheme="minorHAnsi"/>
              </w:rPr>
              <w:t>productSvc</w:t>
            </w:r>
            <w:proofErr w:type="spellEnd"/>
          </w:p>
          <w:p w14:paraId="687556EB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ports:              </w:t>
            </w:r>
          </w:p>
          <w:p w14:paraId="78947545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- "8020:8020"</w:t>
            </w:r>
          </w:p>
          <w:p w14:paraId="7263DA97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environment:</w:t>
            </w:r>
          </w:p>
          <w:p w14:paraId="7BC5BCE0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APP_INTERNAL_PORT: 8020</w:t>
            </w:r>
          </w:p>
          <w:p w14:paraId="6BEBDE79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DB_ADDRESS: </w:t>
            </w:r>
            <w:proofErr w:type="spellStart"/>
            <w:r w:rsidRPr="00552B98">
              <w:rPr>
                <w:rFonts w:asciiTheme="minorHAnsi" w:hAnsiTheme="minorHAnsi"/>
              </w:rPr>
              <w:t>mysql</w:t>
            </w:r>
            <w:proofErr w:type="spellEnd"/>
          </w:p>
          <w:p w14:paraId="52C2C6F6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DB_PORT: 3306</w:t>
            </w:r>
          </w:p>
          <w:p w14:paraId="1557A0B7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DB_NAME: </w:t>
            </w:r>
            <w:proofErr w:type="spellStart"/>
            <w:r w:rsidRPr="00552B98">
              <w:rPr>
                <w:rFonts w:asciiTheme="minorHAnsi" w:hAnsiTheme="minorHAnsi"/>
              </w:rPr>
              <w:t>productmngm</w:t>
            </w:r>
            <w:proofErr w:type="spellEnd"/>
          </w:p>
          <w:p w14:paraId="5DBD3BAF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DB_USERNAME: root</w:t>
            </w:r>
          </w:p>
          <w:p w14:paraId="3FA7930C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DB_PASSWORD: S3cret</w:t>
            </w:r>
          </w:p>
          <w:p w14:paraId="1AC11179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</w:t>
            </w:r>
            <w:proofErr w:type="spellStart"/>
            <w:r w:rsidRPr="00552B98">
              <w:rPr>
                <w:rFonts w:asciiTheme="minorHAnsi" w:hAnsiTheme="minorHAnsi"/>
              </w:rPr>
              <w:t>depends_on</w:t>
            </w:r>
            <w:proofErr w:type="spellEnd"/>
            <w:r w:rsidRPr="00552B98">
              <w:rPr>
                <w:rFonts w:asciiTheme="minorHAnsi" w:hAnsiTheme="minorHAnsi"/>
              </w:rPr>
              <w:t>:</w:t>
            </w:r>
          </w:p>
          <w:p w14:paraId="7BC807D3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- </w:t>
            </w:r>
            <w:proofErr w:type="spellStart"/>
            <w:r w:rsidRPr="00552B98">
              <w:rPr>
                <w:rFonts w:asciiTheme="minorHAnsi" w:hAnsiTheme="minorHAnsi"/>
              </w:rPr>
              <w:t>mysql</w:t>
            </w:r>
            <w:proofErr w:type="spellEnd"/>
          </w:p>
          <w:p w14:paraId="43E124AF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networks:</w:t>
            </w:r>
          </w:p>
          <w:p w14:paraId="2F49314E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- my-network  </w:t>
            </w:r>
          </w:p>
          <w:p w14:paraId="25F54E1C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</w:p>
          <w:p w14:paraId="4EC25AAB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</w:t>
            </w:r>
            <w:proofErr w:type="spellStart"/>
            <w:r w:rsidRPr="00552B98">
              <w:rPr>
                <w:rFonts w:asciiTheme="minorHAnsi" w:hAnsiTheme="minorHAnsi"/>
              </w:rPr>
              <w:t>mysql</w:t>
            </w:r>
            <w:proofErr w:type="spellEnd"/>
            <w:r w:rsidRPr="00552B98">
              <w:rPr>
                <w:rFonts w:asciiTheme="minorHAnsi" w:hAnsiTheme="minorHAnsi"/>
              </w:rPr>
              <w:t>:</w:t>
            </w:r>
          </w:p>
          <w:p w14:paraId="111D2B70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</w:t>
            </w:r>
            <w:proofErr w:type="spellStart"/>
            <w:r w:rsidRPr="00552B98">
              <w:rPr>
                <w:rFonts w:asciiTheme="minorHAnsi" w:hAnsiTheme="minorHAnsi"/>
              </w:rPr>
              <w:t>container_name</w:t>
            </w:r>
            <w:proofErr w:type="spellEnd"/>
            <w:r w:rsidRPr="00552B98">
              <w:rPr>
                <w:rFonts w:asciiTheme="minorHAnsi" w:hAnsiTheme="minorHAnsi"/>
              </w:rPr>
              <w:t xml:space="preserve">: </w:t>
            </w:r>
            <w:proofErr w:type="spellStart"/>
            <w:r w:rsidRPr="00552B98">
              <w:rPr>
                <w:rFonts w:asciiTheme="minorHAnsi" w:hAnsiTheme="minorHAnsi"/>
              </w:rPr>
              <w:t>mysql</w:t>
            </w:r>
            <w:proofErr w:type="spellEnd"/>
          </w:p>
          <w:p w14:paraId="27182EF2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image: </w:t>
            </w:r>
            <w:proofErr w:type="spellStart"/>
            <w:proofErr w:type="gramStart"/>
            <w:r w:rsidRPr="00552B98">
              <w:rPr>
                <w:rFonts w:asciiTheme="minorHAnsi" w:hAnsiTheme="minorHAnsi"/>
              </w:rPr>
              <w:t>mysql:latest</w:t>
            </w:r>
            <w:proofErr w:type="spellEnd"/>
            <w:proofErr w:type="gramEnd"/>
          </w:p>
          <w:p w14:paraId="65CDC9C9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restart: always</w:t>
            </w:r>
          </w:p>
          <w:p w14:paraId="22C315FD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environment:</w:t>
            </w:r>
          </w:p>
          <w:p w14:paraId="312F48F4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MYSQL_ROOT_PASSWORD: S3cret</w:t>
            </w:r>
          </w:p>
          <w:p w14:paraId="7E0E7B66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MYSQL_DATABASE: </w:t>
            </w:r>
            <w:proofErr w:type="spellStart"/>
            <w:r w:rsidRPr="00552B98">
              <w:rPr>
                <w:rFonts w:asciiTheme="minorHAnsi" w:hAnsiTheme="minorHAnsi"/>
              </w:rPr>
              <w:t>productmngm</w:t>
            </w:r>
            <w:proofErr w:type="spellEnd"/>
          </w:p>
          <w:p w14:paraId="0CA0F231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ports:</w:t>
            </w:r>
          </w:p>
          <w:p w14:paraId="1577F847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- "3306:3306"</w:t>
            </w:r>
          </w:p>
          <w:p w14:paraId="367C714B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volumes:</w:t>
            </w:r>
          </w:p>
          <w:p w14:paraId="5F13183F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- </w:t>
            </w:r>
            <w:proofErr w:type="spellStart"/>
            <w:r w:rsidRPr="00552B98">
              <w:rPr>
                <w:rFonts w:asciiTheme="minorHAnsi" w:hAnsiTheme="minorHAnsi"/>
              </w:rPr>
              <w:t>mysql</w:t>
            </w:r>
            <w:proofErr w:type="spellEnd"/>
            <w:r w:rsidRPr="00552B98">
              <w:rPr>
                <w:rFonts w:asciiTheme="minorHAnsi" w:hAnsiTheme="minorHAnsi"/>
              </w:rPr>
              <w:t>-data:/var/lib/</w:t>
            </w:r>
            <w:proofErr w:type="spellStart"/>
            <w:r w:rsidRPr="00552B98">
              <w:rPr>
                <w:rFonts w:asciiTheme="minorHAnsi" w:hAnsiTheme="minorHAnsi"/>
              </w:rPr>
              <w:t>mysql</w:t>
            </w:r>
            <w:proofErr w:type="spellEnd"/>
          </w:p>
          <w:p w14:paraId="7A960618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networks:</w:t>
            </w:r>
          </w:p>
          <w:p w14:paraId="6874C56C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- my-network  </w:t>
            </w:r>
          </w:p>
          <w:p w14:paraId="62C6A011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</w:p>
          <w:p w14:paraId="78F7923A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</w:t>
            </w:r>
            <w:proofErr w:type="spellStart"/>
            <w:r w:rsidRPr="00552B98">
              <w:rPr>
                <w:rFonts w:asciiTheme="minorHAnsi" w:hAnsiTheme="minorHAnsi"/>
              </w:rPr>
              <w:t>nginx</w:t>
            </w:r>
            <w:proofErr w:type="spellEnd"/>
            <w:r w:rsidRPr="00552B98">
              <w:rPr>
                <w:rFonts w:asciiTheme="minorHAnsi" w:hAnsiTheme="minorHAnsi"/>
              </w:rPr>
              <w:t>:</w:t>
            </w:r>
          </w:p>
          <w:p w14:paraId="4CB1A40B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lastRenderedPageBreak/>
              <w:t xml:space="preserve">    </w:t>
            </w:r>
            <w:proofErr w:type="spellStart"/>
            <w:r w:rsidRPr="00552B98">
              <w:rPr>
                <w:rFonts w:asciiTheme="minorHAnsi" w:hAnsiTheme="minorHAnsi"/>
              </w:rPr>
              <w:t>container_name</w:t>
            </w:r>
            <w:proofErr w:type="spellEnd"/>
            <w:r w:rsidRPr="00552B98">
              <w:rPr>
                <w:rFonts w:asciiTheme="minorHAnsi" w:hAnsiTheme="minorHAnsi"/>
              </w:rPr>
              <w:t xml:space="preserve">: </w:t>
            </w:r>
            <w:proofErr w:type="spellStart"/>
            <w:r w:rsidRPr="00552B98">
              <w:rPr>
                <w:rFonts w:asciiTheme="minorHAnsi" w:hAnsiTheme="minorHAnsi"/>
              </w:rPr>
              <w:t>nginx</w:t>
            </w:r>
            <w:proofErr w:type="spellEnd"/>
          </w:p>
          <w:p w14:paraId="55EF2644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image: </w:t>
            </w:r>
            <w:proofErr w:type="spellStart"/>
            <w:proofErr w:type="gramStart"/>
            <w:r w:rsidRPr="00552B98">
              <w:rPr>
                <w:rFonts w:asciiTheme="minorHAnsi" w:hAnsiTheme="minorHAnsi"/>
              </w:rPr>
              <w:t>nginx:latest</w:t>
            </w:r>
            <w:proofErr w:type="spellEnd"/>
            <w:proofErr w:type="gramEnd"/>
          </w:p>
          <w:p w14:paraId="529BEA99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ports:</w:t>
            </w:r>
          </w:p>
          <w:p w14:paraId="4283DF00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- "80:80"</w:t>
            </w:r>
          </w:p>
          <w:p w14:paraId="580EE0A9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volumes:</w:t>
            </w:r>
          </w:p>
          <w:p w14:paraId="4DCD8F2E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- ./</w:t>
            </w:r>
            <w:proofErr w:type="spellStart"/>
            <w:r w:rsidRPr="00552B98">
              <w:rPr>
                <w:rFonts w:asciiTheme="minorHAnsi" w:hAnsiTheme="minorHAnsi"/>
              </w:rPr>
              <w:t>nginx.conf</w:t>
            </w:r>
            <w:proofErr w:type="spellEnd"/>
            <w:r w:rsidRPr="00552B98">
              <w:rPr>
                <w:rFonts w:asciiTheme="minorHAnsi" w:hAnsiTheme="minorHAnsi"/>
              </w:rPr>
              <w:t>:/etc/</w:t>
            </w:r>
            <w:proofErr w:type="spellStart"/>
            <w:r w:rsidRPr="00552B98">
              <w:rPr>
                <w:rFonts w:asciiTheme="minorHAnsi" w:hAnsiTheme="minorHAnsi"/>
              </w:rPr>
              <w:t>nginx</w:t>
            </w:r>
            <w:proofErr w:type="spellEnd"/>
            <w:r w:rsidRPr="00552B98">
              <w:rPr>
                <w:rFonts w:asciiTheme="minorHAnsi" w:hAnsiTheme="minorHAnsi"/>
              </w:rPr>
              <w:t>/</w:t>
            </w:r>
            <w:proofErr w:type="spellStart"/>
            <w:r w:rsidRPr="00552B98">
              <w:rPr>
                <w:rFonts w:asciiTheme="minorHAnsi" w:hAnsiTheme="minorHAnsi"/>
              </w:rPr>
              <w:t>nginx.conf:ro</w:t>
            </w:r>
            <w:proofErr w:type="spellEnd"/>
          </w:p>
          <w:p w14:paraId="61FAC51B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</w:t>
            </w:r>
            <w:proofErr w:type="spellStart"/>
            <w:r w:rsidRPr="00552B98">
              <w:rPr>
                <w:rFonts w:asciiTheme="minorHAnsi" w:hAnsiTheme="minorHAnsi"/>
              </w:rPr>
              <w:t>depends_on</w:t>
            </w:r>
            <w:proofErr w:type="spellEnd"/>
            <w:r w:rsidRPr="00552B98">
              <w:rPr>
                <w:rFonts w:asciiTheme="minorHAnsi" w:hAnsiTheme="minorHAnsi"/>
              </w:rPr>
              <w:t>:</w:t>
            </w:r>
          </w:p>
          <w:p w14:paraId="6C687E23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- product-svc</w:t>
            </w:r>
          </w:p>
          <w:p w14:paraId="7FBC030A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networks:</w:t>
            </w:r>
          </w:p>
          <w:p w14:paraId="6ACDA06C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- my-network  </w:t>
            </w:r>
          </w:p>
          <w:p w14:paraId="6D9050EF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</w:p>
          <w:p w14:paraId="547DCAD9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product-</w:t>
            </w:r>
            <w:proofErr w:type="spellStart"/>
            <w:r w:rsidRPr="00552B98">
              <w:rPr>
                <w:rFonts w:asciiTheme="minorHAnsi" w:hAnsiTheme="minorHAnsi"/>
              </w:rPr>
              <w:t>ui</w:t>
            </w:r>
            <w:proofErr w:type="spellEnd"/>
            <w:r w:rsidRPr="00552B98">
              <w:rPr>
                <w:rFonts w:asciiTheme="minorHAnsi" w:hAnsiTheme="minorHAnsi"/>
              </w:rPr>
              <w:t>:</w:t>
            </w:r>
          </w:p>
          <w:p w14:paraId="78DBC191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</w:t>
            </w:r>
            <w:proofErr w:type="spellStart"/>
            <w:r w:rsidRPr="00552B98">
              <w:rPr>
                <w:rFonts w:asciiTheme="minorHAnsi" w:hAnsiTheme="minorHAnsi"/>
              </w:rPr>
              <w:t>container_name</w:t>
            </w:r>
            <w:proofErr w:type="spellEnd"/>
            <w:r w:rsidRPr="00552B98">
              <w:rPr>
                <w:rFonts w:asciiTheme="minorHAnsi" w:hAnsiTheme="minorHAnsi"/>
              </w:rPr>
              <w:t>: product-</w:t>
            </w:r>
            <w:proofErr w:type="spellStart"/>
            <w:r w:rsidRPr="00552B98">
              <w:rPr>
                <w:rFonts w:asciiTheme="minorHAnsi" w:hAnsiTheme="minorHAnsi"/>
              </w:rPr>
              <w:t>ui</w:t>
            </w:r>
            <w:proofErr w:type="spellEnd"/>
          </w:p>
          <w:p w14:paraId="219DD69B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build</w:t>
            </w:r>
            <w:proofErr w:type="gramStart"/>
            <w:r w:rsidRPr="00552B98">
              <w:rPr>
                <w:rFonts w:asciiTheme="minorHAnsi" w:hAnsiTheme="minorHAnsi"/>
              </w:rPr>
              <w:t>: .</w:t>
            </w:r>
            <w:proofErr w:type="gramEnd"/>
            <w:r w:rsidRPr="00552B98">
              <w:rPr>
                <w:rFonts w:asciiTheme="minorHAnsi" w:hAnsiTheme="minorHAnsi"/>
              </w:rPr>
              <w:t>/</w:t>
            </w:r>
            <w:proofErr w:type="spellStart"/>
            <w:r w:rsidRPr="00552B98">
              <w:rPr>
                <w:rFonts w:asciiTheme="minorHAnsi" w:hAnsiTheme="minorHAnsi"/>
              </w:rPr>
              <w:t>productApp</w:t>
            </w:r>
            <w:proofErr w:type="spellEnd"/>
            <w:r w:rsidRPr="00552B98">
              <w:rPr>
                <w:rFonts w:asciiTheme="minorHAnsi" w:hAnsiTheme="minorHAnsi"/>
              </w:rPr>
              <w:t xml:space="preserve">     # path to your React app </w:t>
            </w:r>
            <w:proofErr w:type="spellStart"/>
            <w:r w:rsidRPr="00552B98">
              <w:rPr>
                <w:rFonts w:asciiTheme="minorHAnsi" w:hAnsiTheme="minorHAnsi"/>
              </w:rPr>
              <w:t>Dockerfile</w:t>
            </w:r>
            <w:proofErr w:type="spellEnd"/>
            <w:r w:rsidRPr="00552B98">
              <w:rPr>
                <w:rFonts w:asciiTheme="minorHAnsi" w:hAnsiTheme="minorHAnsi"/>
              </w:rPr>
              <w:t xml:space="preserve"> folder</w:t>
            </w:r>
          </w:p>
          <w:p w14:paraId="3F3EC6C2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ports:</w:t>
            </w:r>
          </w:p>
          <w:p w14:paraId="665BE122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- "8030:80"         </w:t>
            </w:r>
          </w:p>
          <w:p w14:paraId="6DD8BB54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networks:</w:t>
            </w:r>
          </w:p>
          <w:p w14:paraId="2E976786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- my-network  </w:t>
            </w:r>
          </w:p>
          <w:p w14:paraId="016B49A3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</w:p>
          <w:p w14:paraId="0BF4B069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>volumes:</w:t>
            </w:r>
          </w:p>
          <w:p w14:paraId="4520567B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</w:t>
            </w:r>
            <w:proofErr w:type="spellStart"/>
            <w:r w:rsidRPr="00552B98">
              <w:rPr>
                <w:rFonts w:asciiTheme="minorHAnsi" w:hAnsiTheme="minorHAnsi"/>
              </w:rPr>
              <w:t>mysql</w:t>
            </w:r>
            <w:proofErr w:type="spellEnd"/>
            <w:r w:rsidRPr="00552B98">
              <w:rPr>
                <w:rFonts w:asciiTheme="minorHAnsi" w:hAnsiTheme="minorHAnsi"/>
              </w:rPr>
              <w:t>-data:</w:t>
            </w:r>
          </w:p>
          <w:p w14:paraId="04A283B7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</w:p>
          <w:p w14:paraId="69A3C929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>networks:</w:t>
            </w:r>
          </w:p>
          <w:p w14:paraId="4B692740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my-network:</w:t>
            </w:r>
          </w:p>
          <w:p w14:paraId="1C1397AC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driver: bridge  </w:t>
            </w:r>
          </w:p>
        </w:tc>
      </w:tr>
    </w:tbl>
    <w:p w14:paraId="2CDFC416" w14:textId="5CA55F7E" w:rsidR="003D63BA" w:rsidRDefault="003D63BA" w:rsidP="003D63BA"/>
    <w:p w14:paraId="4F4D4355" w14:textId="621CF68F" w:rsidR="00552B98" w:rsidRDefault="00552B98" w:rsidP="003D63BA"/>
    <w:p w14:paraId="0C2BAE42" w14:textId="02C8D972" w:rsidR="00552B98" w:rsidRDefault="00552B98" w:rsidP="003D63BA"/>
    <w:p w14:paraId="6E4A981E" w14:textId="3EBAAF76" w:rsidR="00552B98" w:rsidRDefault="00552B98" w:rsidP="003D63BA"/>
    <w:p w14:paraId="1AEA1650" w14:textId="2166C9BD" w:rsidR="00552B98" w:rsidRDefault="00552B98" w:rsidP="003D63BA"/>
    <w:p w14:paraId="7F5626DB" w14:textId="271D9F8A" w:rsidR="00552B98" w:rsidRDefault="00552B98" w:rsidP="003D63BA"/>
    <w:p w14:paraId="367E2DE7" w14:textId="21B3B64F" w:rsidR="00552B98" w:rsidRDefault="00552B98" w:rsidP="003D63BA"/>
    <w:p w14:paraId="0665C1CE" w14:textId="08C8ABCB" w:rsidR="00552B98" w:rsidRDefault="00552B98" w:rsidP="003D63BA"/>
    <w:p w14:paraId="157347D1" w14:textId="0296D1D4" w:rsidR="00552B98" w:rsidRDefault="00552B98" w:rsidP="003D63BA"/>
    <w:p w14:paraId="6EFC6EA1" w14:textId="652D14AB" w:rsidR="00552B98" w:rsidRDefault="00552B98" w:rsidP="003D63BA"/>
    <w:p w14:paraId="0D7ED08C" w14:textId="551337F7" w:rsidR="00552B98" w:rsidRDefault="00552B98" w:rsidP="003D63BA"/>
    <w:p w14:paraId="5D56E5E8" w14:textId="69BED3B0" w:rsidR="00552B98" w:rsidRDefault="00552B98" w:rsidP="003D63BA"/>
    <w:p w14:paraId="58CC020B" w14:textId="25774A8C" w:rsidR="00552B98" w:rsidRDefault="00552B98" w:rsidP="003D63BA"/>
    <w:p w14:paraId="6C739B92" w14:textId="2A243184" w:rsidR="00552B98" w:rsidRDefault="00552B98" w:rsidP="003D63BA"/>
    <w:p w14:paraId="498C69FF" w14:textId="2ACB3BB2" w:rsidR="00552B98" w:rsidRDefault="00552B98" w:rsidP="003D63BA"/>
    <w:p w14:paraId="51BDF042" w14:textId="7EB6F096" w:rsidR="00552B98" w:rsidRDefault="00552B98" w:rsidP="003D63BA"/>
    <w:p w14:paraId="4B3897D0" w14:textId="5524E100" w:rsidR="00552B98" w:rsidRDefault="00552B98" w:rsidP="003D63BA"/>
    <w:p w14:paraId="02D8A00F" w14:textId="77777777" w:rsidR="00552B98" w:rsidRDefault="00552B98" w:rsidP="003D63BA"/>
    <w:p w14:paraId="1F725BB5" w14:textId="768C58B5" w:rsidR="003D63BA" w:rsidRPr="00B60C05" w:rsidRDefault="00B60C05" w:rsidP="003D63BA">
      <w:pPr>
        <w:pStyle w:val="Heading1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lastRenderedPageBreak/>
        <w:t>3.2</w:t>
      </w:r>
      <w:r w:rsidR="003D63BA" w:rsidRPr="00B60C05">
        <w:rPr>
          <w:rFonts w:asciiTheme="minorHAnsi" w:hAnsiTheme="minorHAnsi"/>
          <w:sz w:val="28"/>
          <w:szCs w:val="28"/>
        </w:rPr>
        <w:t xml:space="preserve"> NGINX </w:t>
      </w:r>
      <w:proofErr w:type="spellStart"/>
      <w:r w:rsidR="003D63BA" w:rsidRPr="00B60C05">
        <w:rPr>
          <w:rFonts w:asciiTheme="minorHAnsi" w:hAnsiTheme="minorHAnsi"/>
          <w:sz w:val="28"/>
          <w:szCs w:val="28"/>
        </w:rPr>
        <w:t>sebagai</w:t>
      </w:r>
      <w:proofErr w:type="spellEnd"/>
      <w:r w:rsidR="003D63BA" w:rsidRPr="00B60C05">
        <w:rPr>
          <w:rFonts w:asciiTheme="minorHAnsi" w:hAnsiTheme="minorHAnsi"/>
          <w:sz w:val="28"/>
          <w:szCs w:val="28"/>
        </w:rPr>
        <w:t xml:space="preserve"> reverse proxy</w:t>
      </w:r>
    </w:p>
    <w:p w14:paraId="0134EED2" w14:textId="77777777" w:rsidR="003D63BA" w:rsidRDefault="003D63BA" w:rsidP="003D63BA"/>
    <w:p w14:paraId="66BAAD60" w14:textId="53E78B75" w:rsidR="003D63BA" w:rsidRDefault="003D63BA" w:rsidP="003D63BA">
      <w:pPr>
        <w:rPr>
          <w:rFonts w:asciiTheme="minorHAnsi" w:hAnsiTheme="minorHAnsi"/>
        </w:rPr>
      </w:pPr>
      <w:proofErr w:type="spellStart"/>
      <w:r w:rsidRPr="00552B98">
        <w:rPr>
          <w:rFonts w:asciiTheme="minorHAnsi" w:hAnsiTheme="minorHAnsi"/>
        </w:rPr>
        <w:t>Apa</w:t>
      </w:r>
      <w:proofErr w:type="spellEnd"/>
      <w:r w:rsidRPr="00552B98">
        <w:rPr>
          <w:rFonts w:asciiTheme="minorHAnsi" w:hAnsiTheme="minorHAnsi"/>
        </w:rPr>
        <w:t xml:space="preserve"> Itu </w:t>
      </w:r>
      <w:r w:rsidRPr="00552B98">
        <w:rPr>
          <w:rFonts w:asciiTheme="minorHAnsi" w:hAnsiTheme="minorHAnsi"/>
          <w:b/>
          <w:bCs/>
        </w:rPr>
        <w:t>Reverse Proxy</w:t>
      </w:r>
      <w:r w:rsidRPr="00552B98">
        <w:rPr>
          <w:rFonts w:asciiTheme="minorHAnsi" w:hAnsiTheme="minorHAnsi"/>
        </w:rPr>
        <w:t>?</w:t>
      </w:r>
    </w:p>
    <w:p w14:paraId="74DDE35D" w14:textId="77777777" w:rsidR="00552B98" w:rsidRPr="00552B98" w:rsidRDefault="00552B98" w:rsidP="003D63BA">
      <w:pPr>
        <w:rPr>
          <w:rFonts w:asciiTheme="minorHAnsi" w:hAnsiTheme="minorHAnsi"/>
        </w:rPr>
      </w:pPr>
    </w:p>
    <w:p w14:paraId="229A39D5" w14:textId="77777777" w:rsidR="003D63BA" w:rsidRPr="00552B98" w:rsidRDefault="003D63BA" w:rsidP="003D63BA">
      <w:pPr>
        <w:rPr>
          <w:rFonts w:asciiTheme="minorHAnsi" w:hAnsiTheme="minorHAnsi"/>
        </w:rPr>
      </w:pPr>
      <w:proofErr w:type="spellStart"/>
      <w:r w:rsidRPr="00552B98">
        <w:rPr>
          <w:rFonts w:asciiTheme="minorHAnsi" w:hAnsiTheme="minorHAnsi"/>
        </w:rPr>
        <w:t>Secara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ringkas</w:t>
      </w:r>
      <w:proofErr w:type="spellEnd"/>
      <w:r w:rsidRPr="00552B98">
        <w:rPr>
          <w:rFonts w:asciiTheme="minorHAnsi" w:hAnsiTheme="minorHAnsi"/>
        </w:rPr>
        <w:t>:</w:t>
      </w:r>
    </w:p>
    <w:p w14:paraId="11A96C49" w14:textId="7B6A518C" w:rsidR="003D63BA" w:rsidRDefault="003D63BA" w:rsidP="003D63BA">
      <w:pPr>
        <w:rPr>
          <w:rFonts w:asciiTheme="minorHAnsi" w:hAnsiTheme="minorHAnsi"/>
        </w:rPr>
      </w:pPr>
      <w:r w:rsidRPr="00552B98">
        <w:rPr>
          <w:rFonts w:asciiTheme="minorHAnsi" w:hAnsiTheme="minorHAnsi"/>
          <w:b/>
          <w:bCs/>
        </w:rPr>
        <w:t>Reverse proxy</w:t>
      </w:r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ialah</w:t>
      </w:r>
      <w:proofErr w:type="spellEnd"/>
      <w:r w:rsidRPr="00552B98">
        <w:rPr>
          <w:rFonts w:asciiTheme="minorHAnsi" w:hAnsiTheme="minorHAnsi"/>
        </w:rPr>
        <w:t xml:space="preserve"> </w:t>
      </w:r>
      <w:r w:rsidRPr="00552B98">
        <w:rPr>
          <w:rFonts w:asciiTheme="minorHAnsi" w:hAnsiTheme="minorHAnsi"/>
          <w:i/>
          <w:iCs/>
        </w:rPr>
        <w:t xml:space="preserve">“orang </w:t>
      </w:r>
      <w:proofErr w:type="spellStart"/>
      <w:r w:rsidRPr="00552B98">
        <w:rPr>
          <w:rFonts w:asciiTheme="minorHAnsi" w:hAnsiTheme="minorHAnsi"/>
          <w:i/>
          <w:iCs/>
        </w:rPr>
        <w:t>tengah</w:t>
      </w:r>
      <w:proofErr w:type="spellEnd"/>
      <w:r w:rsidRPr="00552B98">
        <w:rPr>
          <w:rFonts w:asciiTheme="minorHAnsi" w:hAnsiTheme="minorHAnsi"/>
          <w:i/>
          <w:iCs/>
        </w:rPr>
        <w:t>”</w:t>
      </w:r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antara</w:t>
      </w:r>
      <w:proofErr w:type="spellEnd"/>
      <w:r w:rsidRPr="00552B98">
        <w:rPr>
          <w:rFonts w:asciiTheme="minorHAnsi" w:hAnsiTheme="minorHAnsi"/>
        </w:rPr>
        <w:t xml:space="preserve"> client (browser) </w:t>
      </w:r>
      <w:proofErr w:type="spellStart"/>
      <w:r w:rsidRPr="00552B98">
        <w:rPr>
          <w:rFonts w:asciiTheme="minorHAnsi" w:hAnsiTheme="minorHAnsi"/>
        </w:rPr>
        <w:t>dengan</w:t>
      </w:r>
      <w:proofErr w:type="spellEnd"/>
      <w:r w:rsidRPr="00552B98">
        <w:rPr>
          <w:rFonts w:asciiTheme="minorHAnsi" w:hAnsiTheme="minorHAnsi"/>
        </w:rPr>
        <w:t xml:space="preserve"> backend server (API, database, frontend app </w:t>
      </w:r>
      <w:proofErr w:type="spellStart"/>
      <w:r w:rsidRPr="00552B98">
        <w:rPr>
          <w:rFonts w:asciiTheme="minorHAnsi" w:hAnsiTheme="minorHAnsi"/>
        </w:rPr>
        <w:t>dll</w:t>
      </w:r>
      <w:proofErr w:type="spellEnd"/>
      <w:r w:rsidRPr="00552B98">
        <w:rPr>
          <w:rFonts w:asciiTheme="minorHAnsi" w:hAnsiTheme="minorHAnsi"/>
        </w:rPr>
        <w:t>).</w:t>
      </w:r>
    </w:p>
    <w:p w14:paraId="38C7612B" w14:textId="77777777" w:rsidR="00552B98" w:rsidRPr="00552B98" w:rsidRDefault="00552B98" w:rsidP="003D63BA">
      <w:pPr>
        <w:rPr>
          <w:rFonts w:asciiTheme="minorHAnsi" w:hAnsiTheme="minorHAnsi"/>
        </w:rPr>
      </w:pPr>
    </w:p>
    <w:p w14:paraId="2BABE012" w14:textId="77777777" w:rsidR="003D63BA" w:rsidRPr="00552B98" w:rsidRDefault="003D63BA" w:rsidP="003D63BA">
      <w:pPr>
        <w:rPr>
          <w:rFonts w:asciiTheme="minorHAnsi" w:hAnsiTheme="minorHAnsi"/>
        </w:rPr>
      </w:pPr>
      <w:proofErr w:type="spellStart"/>
      <w:r w:rsidRPr="00552B98">
        <w:rPr>
          <w:rFonts w:asciiTheme="minorHAnsi" w:hAnsiTheme="minorHAnsi"/>
        </w:rPr>
        <w:t>Analogi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Mudah</w:t>
      </w:r>
      <w:proofErr w:type="spellEnd"/>
      <w:r w:rsidRPr="00552B98">
        <w:rPr>
          <w:rFonts w:asciiTheme="minorHAnsi" w:hAnsiTheme="minorHAnsi"/>
        </w:rPr>
        <w:t>:</w:t>
      </w:r>
      <w:r w:rsidRPr="00552B98">
        <w:rPr>
          <w:rFonts w:asciiTheme="minorHAnsi" w:hAnsiTheme="minorHAnsi"/>
        </w:rPr>
        <w:br/>
      </w:r>
      <w:proofErr w:type="spellStart"/>
      <w:r w:rsidRPr="00552B98">
        <w:rPr>
          <w:rFonts w:asciiTheme="minorHAnsi" w:hAnsiTheme="minorHAnsi"/>
        </w:rPr>
        <w:t>Bayangkan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anda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pergi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ke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kaunter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servis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pelanggan</w:t>
      </w:r>
      <w:proofErr w:type="spellEnd"/>
      <w:r w:rsidRPr="00552B98">
        <w:rPr>
          <w:rFonts w:asciiTheme="minorHAnsi" w:hAnsiTheme="minorHAnsi"/>
        </w:rPr>
        <w:t xml:space="preserve"> di </w:t>
      </w:r>
      <w:proofErr w:type="spellStart"/>
      <w:r w:rsidRPr="00552B98">
        <w:rPr>
          <w:rFonts w:asciiTheme="minorHAnsi" w:hAnsiTheme="minorHAnsi"/>
        </w:rPr>
        <w:t>pejabat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kerajaan</w:t>
      </w:r>
      <w:proofErr w:type="spellEnd"/>
      <w:r w:rsidRPr="00552B98">
        <w:rPr>
          <w:rFonts w:asciiTheme="minorHAnsi" w:hAnsiTheme="minorHAnsi"/>
        </w:rPr>
        <w:t>:</w:t>
      </w:r>
    </w:p>
    <w:p w14:paraId="7BBFEB2D" w14:textId="77777777" w:rsidR="003D63BA" w:rsidRPr="00552B98" w:rsidRDefault="003D63BA" w:rsidP="00923142">
      <w:pPr>
        <w:numPr>
          <w:ilvl w:val="0"/>
          <w:numId w:val="12"/>
        </w:numPr>
        <w:spacing w:after="200" w:line="276" w:lineRule="auto"/>
        <w:rPr>
          <w:rFonts w:asciiTheme="minorHAnsi" w:hAnsiTheme="minorHAnsi"/>
        </w:rPr>
      </w:pPr>
      <w:r w:rsidRPr="00552B98">
        <w:rPr>
          <w:rFonts w:asciiTheme="minorHAnsi" w:hAnsiTheme="minorHAnsi"/>
        </w:rPr>
        <w:t xml:space="preserve">Anda (client) </w:t>
      </w:r>
      <w:proofErr w:type="spellStart"/>
      <w:r w:rsidRPr="00552B98">
        <w:rPr>
          <w:rFonts w:asciiTheme="minorHAnsi" w:hAnsiTheme="minorHAnsi"/>
        </w:rPr>
        <w:t>tak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terus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jumpa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pegawai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belakang</w:t>
      </w:r>
      <w:proofErr w:type="spellEnd"/>
      <w:r w:rsidRPr="00552B98">
        <w:rPr>
          <w:rFonts w:asciiTheme="minorHAnsi" w:hAnsiTheme="minorHAnsi"/>
        </w:rPr>
        <w:t>.</w:t>
      </w:r>
    </w:p>
    <w:p w14:paraId="0CAE18FC" w14:textId="77777777" w:rsidR="003D63BA" w:rsidRPr="00552B98" w:rsidRDefault="003D63BA" w:rsidP="00923142">
      <w:pPr>
        <w:numPr>
          <w:ilvl w:val="0"/>
          <w:numId w:val="12"/>
        </w:numPr>
        <w:spacing w:after="200" w:line="276" w:lineRule="auto"/>
        <w:rPr>
          <w:rFonts w:asciiTheme="minorHAnsi" w:hAnsiTheme="minorHAnsi"/>
        </w:rPr>
      </w:pPr>
      <w:r w:rsidRPr="00552B98">
        <w:rPr>
          <w:rFonts w:asciiTheme="minorHAnsi" w:hAnsiTheme="minorHAnsi"/>
        </w:rPr>
        <w:t xml:space="preserve">Anda </w:t>
      </w:r>
      <w:proofErr w:type="spellStart"/>
      <w:r w:rsidRPr="00552B98">
        <w:rPr>
          <w:rFonts w:asciiTheme="minorHAnsi" w:hAnsiTheme="minorHAnsi"/>
        </w:rPr>
        <w:t>jumpa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  <w:b/>
          <w:bCs/>
        </w:rPr>
        <w:t>kaunter</w:t>
      </w:r>
      <w:proofErr w:type="spellEnd"/>
      <w:r w:rsidRPr="00552B98">
        <w:rPr>
          <w:rFonts w:asciiTheme="minorHAnsi" w:hAnsiTheme="minorHAnsi"/>
          <w:b/>
          <w:bCs/>
        </w:rPr>
        <w:t xml:space="preserve"> </w:t>
      </w:r>
      <w:proofErr w:type="spellStart"/>
      <w:r w:rsidRPr="00552B98">
        <w:rPr>
          <w:rFonts w:asciiTheme="minorHAnsi" w:hAnsiTheme="minorHAnsi"/>
          <w:b/>
          <w:bCs/>
        </w:rPr>
        <w:t>depan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dulu</w:t>
      </w:r>
      <w:proofErr w:type="spellEnd"/>
      <w:r w:rsidRPr="00552B98">
        <w:rPr>
          <w:rFonts w:asciiTheme="minorHAnsi" w:hAnsiTheme="minorHAnsi"/>
        </w:rPr>
        <w:t xml:space="preserve"> (reverse proxy).</w:t>
      </w:r>
    </w:p>
    <w:p w14:paraId="5CCC5DFE" w14:textId="146AF596" w:rsidR="003D63BA" w:rsidRPr="00552B98" w:rsidRDefault="003D63BA" w:rsidP="00923142">
      <w:pPr>
        <w:numPr>
          <w:ilvl w:val="0"/>
          <w:numId w:val="12"/>
        </w:numPr>
        <w:spacing w:after="200" w:line="276" w:lineRule="auto"/>
        <w:rPr>
          <w:rFonts w:asciiTheme="minorHAnsi" w:hAnsiTheme="minorHAnsi"/>
        </w:rPr>
      </w:pPr>
      <w:proofErr w:type="spellStart"/>
      <w:r w:rsidRPr="00552B98">
        <w:rPr>
          <w:rFonts w:asciiTheme="minorHAnsi" w:hAnsiTheme="minorHAnsi"/>
        </w:rPr>
        <w:t>Kaunter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ini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tengok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permintaan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anda</w:t>
      </w:r>
      <w:proofErr w:type="spellEnd"/>
      <w:r w:rsidRPr="00552B98">
        <w:rPr>
          <w:rFonts w:asciiTheme="minorHAnsi" w:hAnsiTheme="minorHAnsi"/>
        </w:rPr>
        <w:t xml:space="preserve">, dan </w:t>
      </w:r>
      <w:proofErr w:type="spellStart"/>
      <w:r w:rsidRPr="00552B98">
        <w:rPr>
          <w:rFonts w:asciiTheme="minorHAnsi" w:hAnsiTheme="minorHAnsi"/>
          <w:b/>
          <w:bCs/>
        </w:rPr>
        <w:t>salurkan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ke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jabatan</w:t>
      </w:r>
      <w:proofErr w:type="spellEnd"/>
      <w:r w:rsidRPr="00552B98">
        <w:rPr>
          <w:rFonts w:asciiTheme="minorHAnsi" w:hAnsiTheme="minorHAnsi"/>
        </w:rPr>
        <w:t xml:space="preserve"> yang </w:t>
      </w:r>
      <w:proofErr w:type="spellStart"/>
      <w:r w:rsidRPr="00552B98">
        <w:rPr>
          <w:rFonts w:asciiTheme="minorHAnsi" w:hAnsiTheme="minorHAnsi"/>
        </w:rPr>
        <w:t>betul</w:t>
      </w:r>
      <w:proofErr w:type="spellEnd"/>
      <w:r w:rsidRPr="00552B98">
        <w:rPr>
          <w:rFonts w:asciiTheme="minorHAnsi" w:hAnsiTheme="minorHAnsi"/>
        </w:rPr>
        <w:t xml:space="preserve"> (backend server).</w:t>
      </w:r>
    </w:p>
    <w:p w14:paraId="273EAEC5" w14:textId="77777777" w:rsidR="003D63BA" w:rsidRPr="00552B98" w:rsidRDefault="003D63BA" w:rsidP="003D63BA">
      <w:pPr>
        <w:rPr>
          <w:rFonts w:asciiTheme="minorHAnsi" w:hAnsiTheme="minorHAnsi"/>
        </w:rPr>
      </w:pPr>
      <w:proofErr w:type="spellStart"/>
      <w:r w:rsidRPr="00552B98">
        <w:rPr>
          <w:rFonts w:asciiTheme="minorHAnsi" w:hAnsiTheme="minorHAnsi"/>
        </w:rPr>
        <w:t>Fungsi</w:t>
      </w:r>
      <w:proofErr w:type="spellEnd"/>
      <w:r w:rsidRPr="00552B98">
        <w:rPr>
          <w:rFonts w:asciiTheme="minorHAnsi" w:hAnsiTheme="minorHAnsi"/>
        </w:rPr>
        <w:t xml:space="preserve"> Reverse Proxy:</w:t>
      </w:r>
    </w:p>
    <w:p w14:paraId="2AC378B6" w14:textId="77777777" w:rsidR="003D63BA" w:rsidRPr="00552B98" w:rsidRDefault="003D63BA" w:rsidP="00923142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552B98">
        <w:rPr>
          <w:rFonts w:eastAsia="Times New Roman" w:cs="Times New Roman"/>
          <w:b/>
          <w:bCs/>
          <w:sz w:val="24"/>
          <w:szCs w:val="24"/>
        </w:rPr>
        <w:t>Terima</w:t>
      </w:r>
      <w:proofErr w:type="spellEnd"/>
      <w:r w:rsidRPr="00552B98">
        <w:rPr>
          <w:rFonts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0552B98">
        <w:rPr>
          <w:rFonts w:eastAsia="Times New Roman" w:cs="Times New Roman"/>
          <w:b/>
          <w:bCs/>
          <w:sz w:val="24"/>
          <w:szCs w:val="24"/>
        </w:rPr>
        <w:t>permintaan</w:t>
      </w:r>
      <w:proofErr w:type="spellEnd"/>
      <w:r w:rsidRPr="00552B98">
        <w:rPr>
          <w:rFonts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0552B98">
        <w:rPr>
          <w:rFonts w:eastAsia="Times New Roman" w:cs="Times New Roman"/>
          <w:b/>
          <w:bCs/>
          <w:sz w:val="24"/>
          <w:szCs w:val="24"/>
        </w:rPr>
        <w:t>dari</w:t>
      </w:r>
      <w:proofErr w:type="spellEnd"/>
      <w:r w:rsidRPr="00552B98">
        <w:rPr>
          <w:rFonts w:eastAsia="Times New Roman" w:cs="Times New Roman"/>
          <w:b/>
          <w:bCs/>
          <w:sz w:val="24"/>
          <w:szCs w:val="24"/>
        </w:rPr>
        <w:t xml:space="preserve"> client</w:t>
      </w:r>
      <w:r w:rsidRPr="00552B98">
        <w:rPr>
          <w:rFonts w:eastAsia="Times New Roman" w:cs="Times New Roman"/>
          <w:sz w:val="24"/>
          <w:szCs w:val="24"/>
        </w:rPr>
        <w:t xml:space="preserve"> (browser).</w:t>
      </w:r>
    </w:p>
    <w:p w14:paraId="27FA99FD" w14:textId="77777777" w:rsidR="003D63BA" w:rsidRPr="00552B98" w:rsidRDefault="003D63BA" w:rsidP="00923142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552B98">
        <w:rPr>
          <w:rFonts w:eastAsia="Times New Roman" w:cs="Times New Roman"/>
          <w:b/>
          <w:bCs/>
          <w:sz w:val="24"/>
          <w:szCs w:val="24"/>
        </w:rPr>
        <w:t>Salurkan</w:t>
      </w:r>
      <w:proofErr w:type="spellEnd"/>
      <w:r w:rsidRPr="00552B98">
        <w:rPr>
          <w:rFonts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0552B98">
        <w:rPr>
          <w:rFonts w:eastAsia="Times New Roman" w:cs="Times New Roman"/>
          <w:b/>
          <w:bCs/>
          <w:sz w:val="24"/>
          <w:szCs w:val="24"/>
        </w:rPr>
        <w:t>ke</w:t>
      </w:r>
      <w:proofErr w:type="spellEnd"/>
      <w:r w:rsidRPr="00552B98">
        <w:rPr>
          <w:rFonts w:eastAsia="Times New Roman" w:cs="Times New Roman"/>
          <w:b/>
          <w:bCs/>
          <w:sz w:val="24"/>
          <w:szCs w:val="24"/>
        </w:rPr>
        <w:t xml:space="preserve"> backend</w:t>
      </w:r>
      <w:r w:rsidRPr="00552B98">
        <w:rPr>
          <w:rFonts w:eastAsia="Times New Roman" w:cs="Times New Roman"/>
          <w:sz w:val="24"/>
          <w:szCs w:val="24"/>
        </w:rPr>
        <w:t xml:space="preserve"> server </w:t>
      </w:r>
      <w:proofErr w:type="spellStart"/>
      <w:r w:rsidRPr="00552B98">
        <w:rPr>
          <w:rFonts w:eastAsia="Times New Roman" w:cs="Times New Roman"/>
          <w:sz w:val="24"/>
          <w:szCs w:val="24"/>
        </w:rPr>
        <w:t>tertentu</w:t>
      </w:r>
      <w:proofErr w:type="spellEnd"/>
      <w:r w:rsidRPr="00552B98">
        <w:rPr>
          <w:rFonts w:eastAsia="Times New Roman" w:cs="Times New Roman"/>
          <w:sz w:val="24"/>
          <w:szCs w:val="24"/>
        </w:rPr>
        <w:t xml:space="preserve"> (Spring Boot, Node.js, React, </w:t>
      </w:r>
      <w:proofErr w:type="spellStart"/>
      <w:r w:rsidRPr="00552B98">
        <w:rPr>
          <w:rFonts w:eastAsia="Times New Roman" w:cs="Times New Roman"/>
          <w:sz w:val="24"/>
          <w:szCs w:val="24"/>
        </w:rPr>
        <w:t>dsb</w:t>
      </w:r>
      <w:proofErr w:type="spellEnd"/>
      <w:r w:rsidRPr="00552B98">
        <w:rPr>
          <w:rFonts w:eastAsia="Times New Roman" w:cs="Times New Roman"/>
          <w:sz w:val="24"/>
          <w:szCs w:val="24"/>
        </w:rPr>
        <w:t>).</w:t>
      </w:r>
    </w:p>
    <w:p w14:paraId="53F23768" w14:textId="77777777" w:rsidR="003D63BA" w:rsidRPr="00552B98" w:rsidRDefault="003D63BA" w:rsidP="00923142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552B98">
        <w:rPr>
          <w:rFonts w:eastAsia="Times New Roman" w:cs="Times New Roman"/>
          <w:sz w:val="24"/>
          <w:szCs w:val="24"/>
        </w:rPr>
        <w:t>Hantar</w:t>
      </w:r>
      <w:proofErr w:type="spellEnd"/>
      <w:r w:rsidRPr="00552B98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552B98">
        <w:rPr>
          <w:rFonts w:eastAsia="Times New Roman" w:cs="Times New Roman"/>
          <w:sz w:val="24"/>
          <w:szCs w:val="24"/>
        </w:rPr>
        <w:t>semula</w:t>
      </w:r>
      <w:proofErr w:type="spellEnd"/>
      <w:r w:rsidRPr="00552B98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552B98">
        <w:rPr>
          <w:rFonts w:eastAsia="Times New Roman" w:cs="Times New Roman"/>
          <w:b/>
          <w:bCs/>
          <w:sz w:val="24"/>
          <w:szCs w:val="24"/>
        </w:rPr>
        <w:t>jawapan</w:t>
      </w:r>
      <w:proofErr w:type="spellEnd"/>
      <w:r w:rsidRPr="00552B98">
        <w:rPr>
          <w:rFonts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0552B98">
        <w:rPr>
          <w:rFonts w:eastAsia="Times New Roman" w:cs="Times New Roman"/>
          <w:b/>
          <w:bCs/>
          <w:sz w:val="24"/>
          <w:szCs w:val="24"/>
        </w:rPr>
        <w:t>dari</w:t>
      </w:r>
      <w:proofErr w:type="spellEnd"/>
      <w:r w:rsidRPr="00552B98">
        <w:rPr>
          <w:rFonts w:eastAsia="Times New Roman" w:cs="Times New Roman"/>
          <w:b/>
          <w:bCs/>
          <w:sz w:val="24"/>
          <w:szCs w:val="24"/>
        </w:rPr>
        <w:t xml:space="preserve"> backend</w:t>
      </w:r>
      <w:r w:rsidRPr="00552B98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552B98">
        <w:rPr>
          <w:rFonts w:eastAsia="Times New Roman" w:cs="Times New Roman"/>
          <w:sz w:val="24"/>
          <w:szCs w:val="24"/>
        </w:rPr>
        <w:t>ke</w:t>
      </w:r>
      <w:proofErr w:type="spellEnd"/>
      <w:r w:rsidRPr="00552B98">
        <w:rPr>
          <w:rFonts w:eastAsia="Times New Roman" w:cs="Times New Roman"/>
          <w:sz w:val="24"/>
          <w:szCs w:val="24"/>
        </w:rPr>
        <w:t xml:space="preserve"> client.</w:t>
      </w:r>
    </w:p>
    <w:p w14:paraId="0E4468FA" w14:textId="77777777" w:rsidR="003D63BA" w:rsidRPr="00552B98" w:rsidRDefault="003D63BA" w:rsidP="003D63BA">
      <w:pPr>
        <w:rPr>
          <w:rFonts w:asciiTheme="minorHAnsi" w:hAnsiTheme="minorHAnsi"/>
        </w:rPr>
      </w:pPr>
    </w:p>
    <w:p w14:paraId="717BEA47" w14:textId="01340959" w:rsidR="003D63BA" w:rsidRPr="00552B98" w:rsidRDefault="003D63BA" w:rsidP="003D63BA">
      <w:pPr>
        <w:rPr>
          <w:rFonts w:asciiTheme="minorHAnsi" w:hAnsiTheme="minorHAnsi"/>
        </w:rPr>
      </w:pPr>
      <w:proofErr w:type="spellStart"/>
      <w:r w:rsidRPr="00552B98">
        <w:rPr>
          <w:rFonts w:asciiTheme="minorHAnsi" w:hAnsiTheme="minorHAnsi"/>
        </w:rPr>
        <w:t>Kandungan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nginx.conf</w:t>
      </w:r>
      <w:proofErr w:type="spellEnd"/>
      <w:r w:rsidRPr="00552B98">
        <w:rPr>
          <w:rFonts w:asciiTheme="minorHAnsi" w:hAnsiTheme="minorHAnsi"/>
        </w:rPr>
        <w:t>:</w:t>
      </w:r>
    </w:p>
    <w:p w14:paraId="44575CE5" w14:textId="77777777" w:rsidR="00B60C05" w:rsidRPr="00552B98" w:rsidRDefault="00B60C05" w:rsidP="003D63BA">
      <w:pPr>
        <w:rPr>
          <w:rFonts w:asciiTheme="minorHAnsi" w:hAnsi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3D63BA" w:rsidRPr="00552B98" w14:paraId="6363227F" w14:textId="77777777" w:rsidTr="00CE0CC3">
        <w:tc>
          <w:tcPr>
            <w:tcW w:w="8856" w:type="dxa"/>
          </w:tcPr>
          <w:p w14:paraId="39D78D1F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>events {}</w:t>
            </w:r>
          </w:p>
          <w:p w14:paraId="1D4DA452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</w:p>
          <w:p w14:paraId="46A5B142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>http {</w:t>
            </w:r>
          </w:p>
          <w:p w14:paraId="5D8E1827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server {</w:t>
            </w:r>
          </w:p>
          <w:p w14:paraId="2F416E94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  listen 80;</w:t>
            </w:r>
          </w:p>
          <w:p w14:paraId="7C3BF882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</w:p>
          <w:p w14:paraId="23B97DC7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  location /product-service/ {</w:t>
            </w:r>
          </w:p>
          <w:p w14:paraId="1E1AFA29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   </w:t>
            </w:r>
            <w:proofErr w:type="spellStart"/>
            <w:r w:rsidRPr="00552B98">
              <w:rPr>
                <w:rFonts w:asciiTheme="minorHAnsi" w:hAnsiTheme="minorHAnsi"/>
              </w:rPr>
              <w:t>proxy_pass</w:t>
            </w:r>
            <w:proofErr w:type="spellEnd"/>
            <w:r w:rsidRPr="00552B98">
              <w:rPr>
                <w:rFonts w:asciiTheme="minorHAnsi" w:hAnsiTheme="minorHAnsi"/>
              </w:rPr>
              <w:t xml:space="preserve"> http://productservice:8020/product-service/;</w:t>
            </w:r>
          </w:p>
          <w:p w14:paraId="0BFBB996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  }</w:t>
            </w:r>
          </w:p>
          <w:p w14:paraId="530B55EE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</w:p>
          <w:p w14:paraId="74EC6C44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  location /product-</w:t>
            </w:r>
            <w:proofErr w:type="spellStart"/>
            <w:r w:rsidRPr="00552B98">
              <w:rPr>
                <w:rFonts w:asciiTheme="minorHAnsi" w:hAnsiTheme="minorHAnsi"/>
              </w:rPr>
              <w:t>ui</w:t>
            </w:r>
            <w:proofErr w:type="spellEnd"/>
            <w:r w:rsidRPr="00552B98">
              <w:rPr>
                <w:rFonts w:asciiTheme="minorHAnsi" w:hAnsiTheme="minorHAnsi"/>
              </w:rPr>
              <w:t>/ {</w:t>
            </w:r>
          </w:p>
          <w:p w14:paraId="2D02609E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   </w:t>
            </w:r>
            <w:proofErr w:type="spellStart"/>
            <w:r w:rsidRPr="00552B98">
              <w:rPr>
                <w:rFonts w:asciiTheme="minorHAnsi" w:hAnsiTheme="minorHAnsi"/>
              </w:rPr>
              <w:t>proxy_pass</w:t>
            </w:r>
            <w:proofErr w:type="spellEnd"/>
            <w:r w:rsidRPr="00552B98">
              <w:rPr>
                <w:rFonts w:asciiTheme="minorHAnsi" w:hAnsiTheme="minorHAnsi"/>
              </w:rPr>
              <w:t xml:space="preserve"> http://product-ui:80/;</w:t>
            </w:r>
          </w:p>
          <w:p w14:paraId="4F41673D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   }</w:t>
            </w:r>
          </w:p>
          <w:p w14:paraId="1B2260D6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}</w:t>
            </w:r>
          </w:p>
          <w:p w14:paraId="10E9A4C6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}</w:t>
            </w:r>
          </w:p>
          <w:p w14:paraId="6E62E7CA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>}</w:t>
            </w:r>
          </w:p>
        </w:tc>
      </w:tr>
    </w:tbl>
    <w:p w14:paraId="6D2F548D" w14:textId="77777777" w:rsidR="003D63BA" w:rsidRPr="00552B98" w:rsidRDefault="003D63BA" w:rsidP="003D63BA">
      <w:pPr>
        <w:rPr>
          <w:rFonts w:asciiTheme="minorHAnsi" w:hAnsiTheme="minorHAnsi"/>
        </w:rPr>
      </w:pPr>
    </w:p>
    <w:p w14:paraId="4BCB8D13" w14:textId="7BE46155" w:rsidR="003D63BA" w:rsidRPr="00552B98" w:rsidRDefault="00B60C05" w:rsidP="003D63BA">
      <w:pPr>
        <w:pStyle w:val="Heading1"/>
        <w:rPr>
          <w:rFonts w:asciiTheme="minorHAnsi" w:hAnsiTheme="minorHAnsi"/>
          <w:sz w:val="24"/>
          <w:szCs w:val="24"/>
        </w:rPr>
      </w:pPr>
      <w:r w:rsidRPr="00552B98">
        <w:rPr>
          <w:rFonts w:asciiTheme="minorHAnsi" w:hAnsiTheme="minorHAnsi"/>
          <w:sz w:val="24"/>
          <w:szCs w:val="24"/>
        </w:rPr>
        <w:lastRenderedPageBreak/>
        <w:t>3.3</w:t>
      </w:r>
      <w:r w:rsidR="003D63BA" w:rsidRPr="00552B98">
        <w:rPr>
          <w:rFonts w:asciiTheme="minorHAnsi" w:hAnsiTheme="minorHAnsi"/>
          <w:sz w:val="24"/>
          <w:szCs w:val="24"/>
        </w:rPr>
        <w:t xml:space="preserve"> Bina dan </w:t>
      </w:r>
      <w:proofErr w:type="spellStart"/>
      <w:r w:rsidR="003D63BA" w:rsidRPr="00552B98">
        <w:rPr>
          <w:rFonts w:asciiTheme="minorHAnsi" w:hAnsiTheme="minorHAnsi"/>
          <w:sz w:val="24"/>
          <w:szCs w:val="24"/>
        </w:rPr>
        <w:t>Jalankan</w:t>
      </w:r>
      <w:proofErr w:type="spellEnd"/>
      <w:r w:rsidR="003D63BA" w:rsidRPr="00552B9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3D63BA" w:rsidRPr="00552B98">
        <w:rPr>
          <w:rFonts w:asciiTheme="minorHAnsi" w:hAnsiTheme="minorHAnsi"/>
          <w:sz w:val="24"/>
          <w:szCs w:val="24"/>
        </w:rPr>
        <w:t>Semua</w:t>
      </w:r>
      <w:proofErr w:type="spellEnd"/>
      <w:r w:rsidR="003D63BA" w:rsidRPr="00552B98">
        <w:rPr>
          <w:rFonts w:asciiTheme="minorHAnsi" w:hAnsiTheme="minorHAnsi"/>
          <w:sz w:val="24"/>
          <w:szCs w:val="24"/>
        </w:rPr>
        <w:t xml:space="preserve"> Servis</w:t>
      </w:r>
    </w:p>
    <w:p w14:paraId="5AEFE273" w14:textId="77777777" w:rsidR="003D63BA" w:rsidRPr="00552B98" w:rsidRDefault="003D63BA" w:rsidP="003D63BA">
      <w:pPr>
        <w:rPr>
          <w:rFonts w:asciiTheme="minorHAnsi" w:hAnsiTheme="minorHAnsi"/>
        </w:rPr>
      </w:pPr>
    </w:p>
    <w:p w14:paraId="3FCF39BB" w14:textId="77777777" w:rsidR="003D63BA" w:rsidRPr="00552B98" w:rsidRDefault="003D63BA" w:rsidP="003D63BA">
      <w:pPr>
        <w:rPr>
          <w:rFonts w:asciiTheme="minorHAnsi" w:hAnsiTheme="minorHAnsi"/>
        </w:rPr>
      </w:pPr>
      <w:r w:rsidRPr="00552B98">
        <w:rPr>
          <w:rFonts w:asciiTheme="minorHAnsi" w:hAnsiTheme="minorHAnsi"/>
        </w:rPr>
        <w:t xml:space="preserve">Dalam terminal, </w:t>
      </w:r>
      <w:proofErr w:type="spellStart"/>
      <w:r w:rsidRPr="00552B98">
        <w:rPr>
          <w:rFonts w:asciiTheme="minorHAnsi" w:hAnsiTheme="minorHAnsi"/>
        </w:rPr>
        <w:t>jalankan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arahan</w:t>
      </w:r>
      <w:proofErr w:type="spellEnd"/>
      <w:r w:rsidRPr="00552B98">
        <w:rPr>
          <w:rFonts w:asciiTheme="minorHAnsi" w:hAnsiTheme="minorHAnsi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3D63BA" w:rsidRPr="00552B98" w14:paraId="29AC6D2B" w14:textId="77777777" w:rsidTr="00CE0CC3">
        <w:tc>
          <w:tcPr>
            <w:tcW w:w="8856" w:type="dxa"/>
          </w:tcPr>
          <w:p w14:paraId="0BE6A09D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>docker-compose up -d --build</w:t>
            </w:r>
          </w:p>
        </w:tc>
      </w:tr>
    </w:tbl>
    <w:p w14:paraId="56E4E50F" w14:textId="77777777" w:rsidR="003D63BA" w:rsidRPr="00552B98" w:rsidRDefault="003D63BA" w:rsidP="003D63BA">
      <w:pPr>
        <w:rPr>
          <w:rFonts w:asciiTheme="minorHAnsi" w:hAnsiTheme="minorHAnsi"/>
        </w:rPr>
      </w:pPr>
    </w:p>
    <w:p w14:paraId="26345382" w14:textId="77777777" w:rsidR="003D63BA" w:rsidRPr="00552B98" w:rsidRDefault="003D63BA" w:rsidP="00923142">
      <w:pPr>
        <w:pStyle w:val="ListParagraph"/>
        <w:numPr>
          <w:ilvl w:val="0"/>
          <w:numId w:val="10"/>
        </w:numPr>
        <w:spacing w:after="200" w:line="276" w:lineRule="auto"/>
        <w:rPr>
          <w:sz w:val="24"/>
          <w:szCs w:val="24"/>
        </w:rPr>
      </w:pPr>
      <w:r w:rsidRPr="00552B98">
        <w:rPr>
          <w:b/>
          <w:bCs/>
          <w:sz w:val="24"/>
          <w:szCs w:val="24"/>
        </w:rPr>
        <w:t>Build</w:t>
      </w:r>
      <w:r w:rsidRPr="00552B98">
        <w:rPr>
          <w:sz w:val="24"/>
          <w:szCs w:val="24"/>
        </w:rPr>
        <w:t xml:space="preserve"> </w:t>
      </w:r>
      <w:proofErr w:type="spellStart"/>
      <w:r w:rsidRPr="00552B98">
        <w:rPr>
          <w:sz w:val="24"/>
          <w:szCs w:val="24"/>
        </w:rPr>
        <w:t>semua</w:t>
      </w:r>
      <w:proofErr w:type="spellEnd"/>
      <w:r w:rsidRPr="00552B98">
        <w:rPr>
          <w:sz w:val="24"/>
          <w:szCs w:val="24"/>
        </w:rPr>
        <w:t xml:space="preserve"> </w:t>
      </w:r>
      <w:proofErr w:type="spellStart"/>
      <w:r w:rsidRPr="00552B98">
        <w:rPr>
          <w:sz w:val="24"/>
          <w:szCs w:val="24"/>
        </w:rPr>
        <w:t>servis</w:t>
      </w:r>
      <w:proofErr w:type="spellEnd"/>
      <w:r w:rsidRPr="00552B98">
        <w:rPr>
          <w:sz w:val="24"/>
          <w:szCs w:val="24"/>
        </w:rPr>
        <w:t xml:space="preserve"> (</w:t>
      </w:r>
      <w:proofErr w:type="spellStart"/>
      <w:r w:rsidRPr="00552B98">
        <w:rPr>
          <w:sz w:val="24"/>
          <w:szCs w:val="24"/>
        </w:rPr>
        <w:t>kalau</w:t>
      </w:r>
      <w:proofErr w:type="spellEnd"/>
      <w:r w:rsidRPr="00552B98">
        <w:rPr>
          <w:sz w:val="24"/>
          <w:szCs w:val="24"/>
        </w:rPr>
        <w:t xml:space="preserve"> </w:t>
      </w:r>
      <w:proofErr w:type="spellStart"/>
      <w:r w:rsidRPr="00552B98">
        <w:rPr>
          <w:sz w:val="24"/>
          <w:szCs w:val="24"/>
        </w:rPr>
        <w:t>ada</w:t>
      </w:r>
      <w:proofErr w:type="spellEnd"/>
      <w:r w:rsidRPr="00552B98">
        <w:rPr>
          <w:sz w:val="24"/>
          <w:szCs w:val="24"/>
        </w:rPr>
        <w:t xml:space="preserve"> </w:t>
      </w:r>
      <w:proofErr w:type="spellStart"/>
      <w:r w:rsidRPr="00552B98">
        <w:rPr>
          <w:sz w:val="24"/>
          <w:szCs w:val="24"/>
        </w:rPr>
        <w:t>Dockerfile</w:t>
      </w:r>
      <w:proofErr w:type="spellEnd"/>
      <w:r w:rsidRPr="00552B98">
        <w:rPr>
          <w:sz w:val="24"/>
          <w:szCs w:val="24"/>
        </w:rPr>
        <w:t>),</w:t>
      </w:r>
    </w:p>
    <w:p w14:paraId="40745AA6" w14:textId="77777777" w:rsidR="003D63BA" w:rsidRPr="00552B98" w:rsidRDefault="003D63BA" w:rsidP="00923142">
      <w:pPr>
        <w:pStyle w:val="ListParagraph"/>
        <w:numPr>
          <w:ilvl w:val="0"/>
          <w:numId w:val="10"/>
        </w:numPr>
        <w:spacing w:after="200" w:line="276" w:lineRule="auto"/>
        <w:rPr>
          <w:sz w:val="24"/>
          <w:szCs w:val="24"/>
        </w:rPr>
      </w:pPr>
      <w:proofErr w:type="spellStart"/>
      <w:r w:rsidRPr="00552B98">
        <w:rPr>
          <w:sz w:val="24"/>
          <w:szCs w:val="24"/>
        </w:rPr>
        <w:t>Jalankan</w:t>
      </w:r>
      <w:proofErr w:type="spellEnd"/>
      <w:r w:rsidRPr="00552B98">
        <w:rPr>
          <w:sz w:val="24"/>
          <w:szCs w:val="24"/>
        </w:rPr>
        <w:t xml:space="preserve"> </w:t>
      </w:r>
      <w:proofErr w:type="spellStart"/>
      <w:r w:rsidRPr="00552B98">
        <w:rPr>
          <w:sz w:val="24"/>
          <w:szCs w:val="24"/>
        </w:rPr>
        <w:t>dalam</w:t>
      </w:r>
      <w:proofErr w:type="spellEnd"/>
      <w:r w:rsidRPr="00552B98">
        <w:rPr>
          <w:sz w:val="24"/>
          <w:szCs w:val="24"/>
        </w:rPr>
        <w:t xml:space="preserve"> </w:t>
      </w:r>
      <w:r w:rsidRPr="00552B98">
        <w:rPr>
          <w:b/>
          <w:bCs/>
          <w:sz w:val="24"/>
          <w:szCs w:val="24"/>
        </w:rPr>
        <w:t>background (-d)</w:t>
      </w:r>
    </w:p>
    <w:p w14:paraId="4AC66387" w14:textId="3159F622" w:rsidR="003D63BA" w:rsidRPr="00552B98" w:rsidRDefault="00B60C05" w:rsidP="003D63BA">
      <w:pPr>
        <w:pStyle w:val="Heading1"/>
        <w:rPr>
          <w:rFonts w:asciiTheme="minorHAnsi" w:hAnsiTheme="minorHAnsi"/>
          <w:sz w:val="24"/>
          <w:szCs w:val="24"/>
        </w:rPr>
      </w:pPr>
      <w:r w:rsidRPr="00552B98">
        <w:rPr>
          <w:rFonts w:asciiTheme="minorHAnsi" w:hAnsiTheme="minorHAnsi"/>
          <w:sz w:val="24"/>
          <w:szCs w:val="24"/>
        </w:rPr>
        <w:t>3.4</w:t>
      </w:r>
      <w:r w:rsidR="003D63BA" w:rsidRPr="00552B9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3D63BA" w:rsidRPr="00552B98">
        <w:rPr>
          <w:rFonts w:asciiTheme="minorHAnsi" w:hAnsiTheme="minorHAnsi"/>
          <w:sz w:val="24"/>
          <w:szCs w:val="24"/>
        </w:rPr>
        <w:t>Periksa</w:t>
      </w:r>
      <w:proofErr w:type="spellEnd"/>
      <w:r w:rsidR="003D63BA" w:rsidRPr="00552B98">
        <w:rPr>
          <w:rFonts w:asciiTheme="minorHAnsi" w:hAnsiTheme="minorHAnsi"/>
          <w:sz w:val="24"/>
          <w:szCs w:val="24"/>
        </w:rPr>
        <w:t xml:space="preserve"> Sama Ada </w:t>
      </w:r>
      <w:proofErr w:type="spellStart"/>
      <w:r w:rsidR="003D63BA" w:rsidRPr="00552B98">
        <w:rPr>
          <w:rFonts w:asciiTheme="minorHAnsi" w:hAnsiTheme="minorHAnsi"/>
          <w:sz w:val="24"/>
          <w:szCs w:val="24"/>
        </w:rPr>
        <w:t>Semua</w:t>
      </w:r>
      <w:proofErr w:type="spellEnd"/>
      <w:r w:rsidR="003D63BA" w:rsidRPr="00552B98">
        <w:rPr>
          <w:rFonts w:asciiTheme="minorHAnsi" w:hAnsiTheme="minorHAnsi"/>
          <w:sz w:val="24"/>
          <w:szCs w:val="24"/>
        </w:rPr>
        <w:t xml:space="preserve"> Container </w:t>
      </w:r>
      <w:proofErr w:type="spellStart"/>
      <w:r w:rsidR="003D63BA" w:rsidRPr="00552B98">
        <w:rPr>
          <w:rFonts w:asciiTheme="minorHAnsi" w:hAnsiTheme="minorHAnsi"/>
          <w:sz w:val="24"/>
          <w:szCs w:val="24"/>
        </w:rPr>
        <w:t>Berjalan</w:t>
      </w:r>
      <w:proofErr w:type="spellEnd"/>
    </w:p>
    <w:p w14:paraId="37E507FD" w14:textId="77777777" w:rsidR="003D63BA" w:rsidRPr="00552B98" w:rsidRDefault="003D63BA" w:rsidP="003D63BA">
      <w:pPr>
        <w:rPr>
          <w:rFonts w:asciiTheme="minorHAnsi" w:hAnsiTheme="minorHAnsi"/>
        </w:rPr>
      </w:pPr>
    </w:p>
    <w:p w14:paraId="6870357F" w14:textId="6DDDF223" w:rsidR="003D63BA" w:rsidRPr="00552B98" w:rsidRDefault="003D63BA" w:rsidP="003D63BA">
      <w:pPr>
        <w:rPr>
          <w:rFonts w:asciiTheme="minorHAnsi" w:hAnsiTheme="minorHAnsi"/>
        </w:rPr>
      </w:pPr>
      <w:proofErr w:type="spellStart"/>
      <w:r w:rsidRPr="00552B98">
        <w:rPr>
          <w:rFonts w:asciiTheme="minorHAnsi" w:hAnsiTheme="minorHAnsi"/>
        </w:rPr>
        <w:t>Gunakan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perintah</w:t>
      </w:r>
      <w:proofErr w:type="spellEnd"/>
      <w:r w:rsidRPr="00552B98">
        <w:rPr>
          <w:rFonts w:asciiTheme="minorHAnsi" w:hAnsiTheme="minorHAnsi"/>
        </w:rPr>
        <w:t>:</w:t>
      </w:r>
    </w:p>
    <w:p w14:paraId="769F28B0" w14:textId="77777777" w:rsidR="00B60C05" w:rsidRPr="00552B98" w:rsidRDefault="00B60C05" w:rsidP="003D63BA">
      <w:pPr>
        <w:rPr>
          <w:rFonts w:asciiTheme="minorHAnsi" w:hAnsi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3D63BA" w:rsidRPr="00552B98" w14:paraId="16B4BC79" w14:textId="77777777" w:rsidTr="00CE0CC3">
        <w:tc>
          <w:tcPr>
            <w:tcW w:w="8856" w:type="dxa"/>
          </w:tcPr>
          <w:p w14:paraId="33C13901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docker </w:t>
            </w:r>
            <w:proofErr w:type="spellStart"/>
            <w:r w:rsidRPr="00552B98">
              <w:rPr>
                <w:rFonts w:asciiTheme="minorHAnsi" w:hAnsiTheme="minorHAnsi"/>
              </w:rPr>
              <w:t>ps</w:t>
            </w:r>
            <w:proofErr w:type="spellEnd"/>
          </w:p>
        </w:tc>
      </w:tr>
    </w:tbl>
    <w:p w14:paraId="2EAF3105" w14:textId="77777777" w:rsidR="003D63BA" w:rsidRPr="00552B98" w:rsidRDefault="003D63BA" w:rsidP="003D63BA">
      <w:pPr>
        <w:rPr>
          <w:rFonts w:asciiTheme="minorHAnsi" w:hAnsiTheme="minorHAnsi"/>
        </w:rPr>
      </w:pPr>
      <w:r w:rsidRPr="00552B98">
        <w:rPr>
          <w:rFonts w:asciiTheme="minorHAnsi" w:hAnsiTheme="minorHAnsi"/>
        </w:rPr>
        <w:br/>
      </w:r>
      <w:proofErr w:type="spellStart"/>
      <w:r w:rsidRPr="00552B98">
        <w:rPr>
          <w:rFonts w:asciiTheme="minorHAnsi" w:hAnsiTheme="minorHAnsi"/>
        </w:rPr>
        <w:t>Pastikan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semua</w:t>
      </w:r>
      <w:proofErr w:type="spellEnd"/>
      <w:r w:rsidRPr="00552B98">
        <w:rPr>
          <w:rFonts w:asciiTheme="minorHAnsi" w:hAnsiTheme="minorHAnsi"/>
        </w:rPr>
        <w:t xml:space="preserve"> container </w:t>
      </w:r>
      <w:proofErr w:type="spellStart"/>
      <w:r w:rsidRPr="00552B98">
        <w:rPr>
          <w:rFonts w:asciiTheme="minorHAnsi" w:hAnsiTheme="minorHAnsi"/>
        </w:rPr>
        <w:t>seperti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productservice</w:t>
      </w:r>
      <w:proofErr w:type="spellEnd"/>
      <w:r w:rsidRPr="00552B98">
        <w:rPr>
          <w:rFonts w:asciiTheme="minorHAnsi" w:hAnsiTheme="minorHAnsi"/>
        </w:rPr>
        <w:t xml:space="preserve">, </w:t>
      </w:r>
      <w:proofErr w:type="spellStart"/>
      <w:r w:rsidRPr="00552B98">
        <w:rPr>
          <w:rFonts w:asciiTheme="minorHAnsi" w:hAnsiTheme="minorHAnsi"/>
        </w:rPr>
        <w:t>mysql</w:t>
      </w:r>
      <w:proofErr w:type="spellEnd"/>
      <w:r w:rsidRPr="00552B98">
        <w:rPr>
          <w:rFonts w:asciiTheme="minorHAnsi" w:hAnsiTheme="minorHAnsi"/>
        </w:rPr>
        <w:t>, product-</w:t>
      </w:r>
      <w:proofErr w:type="spellStart"/>
      <w:r w:rsidRPr="00552B98">
        <w:rPr>
          <w:rFonts w:asciiTheme="minorHAnsi" w:hAnsiTheme="minorHAnsi"/>
        </w:rPr>
        <w:t>ui</w:t>
      </w:r>
      <w:proofErr w:type="spellEnd"/>
      <w:r w:rsidRPr="00552B98">
        <w:rPr>
          <w:rFonts w:asciiTheme="minorHAnsi" w:hAnsiTheme="minorHAnsi"/>
        </w:rPr>
        <w:t xml:space="preserve">, dan </w:t>
      </w:r>
      <w:proofErr w:type="spellStart"/>
      <w:r w:rsidRPr="00552B98">
        <w:rPr>
          <w:rFonts w:asciiTheme="minorHAnsi" w:hAnsiTheme="minorHAnsi"/>
        </w:rPr>
        <w:t>nginx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aktif</w:t>
      </w:r>
      <w:proofErr w:type="spellEnd"/>
      <w:r w:rsidRPr="00552B98">
        <w:rPr>
          <w:rFonts w:asciiTheme="minorHAnsi" w:hAnsiTheme="minorHAnsi"/>
        </w:rPr>
        <w:t xml:space="preserve">. </w:t>
      </w:r>
      <w:proofErr w:type="spellStart"/>
      <w:r w:rsidRPr="00552B98">
        <w:rPr>
          <w:rFonts w:asciiTheme="minorHAnsi" w:hAnsiTheme="minorHAnsi"/>
        </w:rPr>
        <w:t>Seperti</w:t>
      </w:r>
      <w:proofErr w:type="spellEnd"/>
      <w:r w:rsidRPr="00552B98">
        <w:rPr>
          <w:rFonts w:asciiTheme="minorHAnsi" w:hAnsiTheme="minorHAnsi"/>
        </w:rPr>
        <w:t>:</w:t>
      </w:r>
    </w:p>
    <w:p w14:paraId="11F85619" w14:textId="22014C71" w:rsidR="003D63BA" w:rsidRPr="00552B98" w:rsidRDefault="003D63BA" w:rsidP="003D63BA">
      <w:pPr>
        <w:pStyle w:val="Heading1"/>
        <w:rPr>
          <w:rFonts w:asciiTheme="minorHAnsi" w:hAnsiTheme="minorHAnsi"/>
          <w:sz w:val="24"/>
          <w:szCs w:val="24"/>
        </w:rPr>
      </w:pPr>
      <w:r w:rsidRPr="00552B98">
        <w:rPr>
          <w:rFonts w:asciiTheme="minorHAnsi" w:hAnsiTheme="minorHAnsi"/>
          <w:sz w:val="24"/>
          <w:szCs w:val="24"/>
        </w:rPr>
        <w:t xml:space="preserve">3.5 Akses </w:t>
      </w:r>
      <w:proofErr w:type="spellStart"/>
      <w:r w:rsidRPr="00552B98">
        <w:rPr>
          <w:rFonts w:asciiTheme="minorHAnsi" w:hAnsiTheme="minorHAnsi"/>
          <w:sz w:val="24"/>
          <w:szCs w:val="24"/>
        </w:rPr>
        <w:t>Aplikasi</w:t>
      </w:r>
      <w:proofErr w:type="spellEnd"/>
      <w:r w:rsidRPr="00552B98">
        <w:rPr>
          <w:rFonts w:asciiTheme="minorHAnsi" w:hAnsiTheme="minorHAnsi"/>
          <w:sz w:val="24"/>
          <w:szCs w:val="24"/>
        </w:rPr>
        <w:t xml:space="preserve"> Anda di </w:t>
      </w:r>
      <w:proofErr w:type="spellStart"/>
      <w:r w:rsidRPr="00552B98">
        <w:rPr>
          <w:rFonts w:asciiTheme="minorHAnsi" w:hAnsiTheme="minorHAnsi"/>
          <w:sz w:val="24"/>
          <w:szCs w:val="24"/>
        </w:rPr>
        <w:t>Pelayar</w:t>
      </w:r>
      <w:proofErr w:type="spellEnd"/>
      <w:r w:rsidRPr="00552B98">
        <w:rPr>
          <w:rFonts w:asciiTheme="minorHAnsi" w:hAnsiTheme="minorHAnsi"/>
          <w:sz w:val="24"/>
          <w:szCs w:val="24"/>
        </w:rPr>
        <w:t xml:space="preserve"> (Browser)</w:t>
      </w:r>
    </w:p>
    <w:p w14:paraId="7F0BC948" w14:textId="77777777" w:rsidR="003D63BA" w:rsidRPr="00552B98" w:rsidRDefault="003D63BA" w:rsidP="003D63BA">
      <w:pPr>
        <w:rPr>
          <w:rFonts w:asciiTheme="minorHAnsi" w:hAnsiTheme="minorHAnsi"/>
        </w:rPr>
      </w:pPr>
    </w:p>
    <w:p w14:paraId="0235C4F3" w14:textId="77777777" w:rsidR="003D63BA" w:rsidRPr="00552B98" w:rsidRDefault="003D63BA" w:rsidP="00923142">
      <w:pPr>
        <w:pStyle w:val="ListParagraph"/>
        <w:numPr>
          <w:ilvl w:val="0"/>
          <w:numId w:val="11"/>
        </w:numPr>
        <w:spacing w:after="200" w:line="276" w:lineRule="auto"/>
        <w:rPr>
          <w:sz w:val="24"/>
          <w:szCs w:val="24"/>
        </w:rPr>
      </w:pPr>
      <w:r w:rsidRPr="00552B98">
        <w:rPr>
          <w:sz w:val="24"/>
          <w:szCs w:val="24"/>
        </w:rPr>
        <w:t>Frontend (React App)</w:t>
      </w:r>
      <w:r w:rsidRPr="00552B98">
        <w:rPr>
          <w:sz w:val="24"/>
          <w:szCs w:val="24"/>
        </w:rPr>
        <w:br/>
      </w:r>
      <w:hyperlink r:id="rId22" w:history="1">
        <w:r w:rsidRPr="00552B98">
          <w:rPr>
            <w:rStyle w:val="Hyperlink"/>
            <w:sz w:val="24"/>
            <w:szCs w:val="24"/>
          </w:rPr>
          <w:t>http://localhost/product-ui</w:t>
        </w:r>
      </w:hyperlink>
    </w:p>
    <w:p w14:paraId="63D14011" w14:textId="77777777" w:rsidR="003D63BA" w:rsidRPr="00552B98" w:rsidRDefault="003D63BA" w:rsidP="00923142">
      <w:pPr>
        <w:pStyle w:val="ListParagraph"/>
        <w:numPr>
          <w:ilvl w:val="0"/>
          <w:numId w:val="11"/>
        </w:numPr>
        <w:spacing w:after="200" w:line="276" w:lineRule="auto"/>
        <w:rPr>
          <w:sz w:val="24"/>
          <w:szCs w:val="24"/>
        </w:rPr>
      </w:pPr>
      <w:r w:rsidRPr="00552B98">
        <w:rPr>
          <w:sz w:val="24"/>
          <w:szCs w:val="24"/>
        </w:rPr>
        <w:t>API (Swagger UI)</w:t>
      </w:r>
      <w:r w:rsidRPr="00552B98">
        <w:rPr>
          <w:sz w:val="24"/>
          <w:szCs w:val="24"/>
        </w:rPr>
        <w:br/>
      </w:r>
      <w:hyperlink r:id="rId23" w:history="1">
        <w:r w:rsidRPr="00552B98">
          <w:rPr>
            <w:rStyle w:val="Hyperlink"/>
            <w:sz w:val="24"/>
            <w:szCs w:val="24"/>
          </w:rPr>
          <w:t>http://localhost/product-service/swagger-ui/index.html</w:t>
        </w:r>
      </w:hyperlink>
    </w:p>
    <w:bookmarkEnd w:id="1"/>
    <w:p w14:paraId="6D93C94E" w14:textId="77777777" w:rsidR="003D63BA" w:rsidRDefault="003D63BA" w:rsidP="003D63BA">
      <w:pPr>
        <w:pStyle w:val="ListParagraph"/>
      </w:pPr>
    </w:p>
    <w:p w14:paraId="599EB337" w14:textId="77777777" w:rsidR="003D63BA" w:rsidRPr="00A73536" w:rsidRDefault="003D63BA" w:rsidP="003D63BA"/>
    <w:p w14:paraId="1D4D889F" w14:textId="1F481CB7" w:rsidR="00832065" w:rsidRDefault="00832065" w:rsidP="007C2A64">
      <w:pPr>
        <w:pStyle w:val="Heading1"/>
        <w:rPr>
          <w:sz w:val="28"/>
          <w:szCs w:val="28"/>
        </w:rPr>
      </w:pPr>
    </w:p>
    <w:p w14:paraId="7AA456DD" w14:textId="4C135916" w:rsidR="004C0878" w:rsidRPr="00B3384F" w:rsidRDefault="00B3384F" w:rsidP="007C2A64">
      <w:pPr>
        <w:pStyle w:val="Heading1"/>
        <w:rPr>
          <w:sz w:val="28"/>
          <w:szCs w:val="28"/>
          <w:lang w:val="en-MY" w:eastAsia="en-MY"/>
        </w:rPr>
      </w:pPr>
      <w:r w:rsidRPr="00B3384F">
        <w:rPr>
          <w:sz w:val="28"/>
          <w:szCs w:val="28"/>
        </w:rPr>
        <w:br/>
      </w:r>
      <w:r w:rsidR="00A12170" w:rsidRPr="00B3384F">
        <w:rPr>
          <w:sz w:val="28"/>
          <w:szCs w:val="28"/>
        </w:rPr>
        <w:br/>
      </w:r>
      <w:r w:rsidR="00A12170" w:rsidRPr="00B3384F">
        <w:rPr>
          <w:sz w:val="28"/>
          <w:szCs w:val="28"/>
        </w:rPr>
        <w:br/>
      </w:r>
      <w:r w:rsidR="00A12170" w:rsidRPr="00B3384F">
        <w:rPr>
          <w:sz w:val="28"/>
          <w:szCs w:val="28"/>
        </w:rPr>
        <w:br/>
      </w:r>
      <w:r w:rsidR="004C0878" w:rsidRPr="00B3384F">
        <w:rPr>
          <w:sz w:val="28"/>
          <w:szCs w:val="28"/>
        </w:rPr>
        <w:br/>
      </w:r>
      <w:r w:rsidR="004C0878" w:rsidRPr="00B3384F">
        <w:rPr>
          <w:sz w:val="28"/>
          <w:szCs w:val="28"/>
        </w:rPr>
        <w:br/>
      </w:r>
    </w:p>
    <w:p w14:paraId="1AA946DE" w14:textId="77777777" w:rsidR="004C0878" w:rsidRDefault="004C0878" w:rsidP="003C2858">
      <w:pPr>
        <w:ind w:left="359"/>
      </w:pPr>
    </w:p>
    <w:p w14:paraId="725DE670" w14:textId="77777777" w:rsidR="004C0878" w:rsidRDefault="004C0878" w:rsidP="003C2858">
      <w:pPr>
        <w:ind w:left="359"/>
      </w:pPr>
    </w:p>
    <w:p w14:paraId="36B6E66D" w14:textId="77777777" w:rsidR="006A0A32" w:rsidRDefault="006A0A32" w:rsidP="00EE1DC0">
      <w:pPr>
        <w:pStyle w:val="Title"/>
      </w:pPr>
    </w:p>
    <w:sectPr w:rsidR="006A0A3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6977E8D"/>
    <w:multiLevelType w:val="hybridMultilevel"/>
    <w:tmpl w:val="5A6AF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DF5CC8"/>
    <w:multiLevelType w:val="multilevel"/>
    <w:tmpl w:val="50CE5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9401B7"/>
    <w:multiLevelType w:val="hybridMultilevel"/>
    <w:tmpl w:val="026C6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940C77"/>
    <w:multiLevelType w:val="hybridMultilevel"/>
    <w:tmpl w:val="C67622E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A77DAE"/>
    <w:multiLevelType w:val="hybridMultilevel"/>
    <w:tmpl w:val="5E38F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94C0E"/>
    <w:multiLevelType w:val="hybridMultilevel"/>
    <w:tmpl w:val="9B64DFFA"/>
    <w:lvl w:ilvl="0" w:tplc="3F66A66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FE1421"/>
    <w:multiLevelType w:val="multilevel"/>
    <w:tmpl w:val="BFFA7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7"/>
  </w:num>
  <w:num w:numId="8">
    <w:abstractNumId w:val="11"/>
  </w:num>
  <w:num w:numId="9">
    <w:abstractNumId w:val="9"/>
  </w:num>
  <w:num w:numId="10">
    <w:abstractNumId w:val="6"/>
  </w:num>
  <w:num w:numId="11">
    <w:abstractNumId w:val="8"/>
  </w:num>
  <w:num w:numId="12">
    <w:abstractNumId w:val="12"/>
  </w:num>
  <w:num w:numId="13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730"/>
    <w:rsid w:val="000008BA"/>
    <w:rsid w:val="00003BBC"/>
    <w:rsid w:val="00026A4B"/>
    <w:rsid w:val="00034616"/>
    <w:rsid w:val="0006063C"/>
    <w:rsid w:val="0007136E"/>
    <w:rsid w:val="000755F6"/>
    <w:rsid w:val="000C76B5"/>
    <w:rsid w:val="000D3D2E"/>
    <w:rsid w:val="000E0DD0"/>
    <w:rsid w:val="0015074B"/>
    <w:rsid w:val="002016CB"/>
    <w:rsid w:val="00250315"/>
    <w:rsid w:val="0029639D"/>
    <w:rsid w:val="002E1E0F"/>
    <w:rsid w:val="00317C09"/>
    <w:rsid w:val="00326F90"/>
    <w:rsid w:val="0034674D"/>
    <w:rsid w:val="003928AF"/>
    <w:rsid w:val="003A37FC"/>
    <w:rsid w:val="003C2858"/>
    <w:rsid w:val="003D63BA"/>
    <w:rsid w:val="00467B53"/>
    <w:rsid w:val="004C0878"/>
    <w:rsid w:val="004E03E4"/>
    <w:rsid w:val="0050597A"/>
    <w:rsid w:val="00526879"/>
    <w:rsid w:val="005521DA"/>
    <w:rsid w:val="00552B98"/>
    <w:rsid w:val="00567B78"/>
    <w:rsid w:val="00691620"/>
    <w:rsid w:val="006A0A32"/>
    <w:rsid w:val="00752A9F"/>
    <w:rsid w:val="007B361F"/>
    <w:rsid w:val="007C2A64"/>
    <w:rsid w:val="007E3DD2"/>
    <w:rsid w:val="00832065"/>
    <w:rsid w:val="00850C16"/>
    <w:rsid w:val="00870569"/>
    <w:rsid w:val="008967F8"/>
    <w:rsid w:val="008D0831"/>
    <w:rsid w:val="008E17C5"/>
    <w:rsid w:val="00923142"/>
    <w:rsid w:val="0094185C"/>
    <w:rsid w:val="00A02EF0"/>
    <w:rsid w:val="00A12170"/>
    <w:rsid w:val="00A14A24"/>
    <w:rsid w:val="00A452CB"/>
    <w:rsid w:val="00A82B6A"/>
    <w:rsid w:val="00AA1D8D"/>
    <w:rsid w:val="00B13470"/>
    <w:rsid w:val="00B24A01"/>
    <w:rsid w:val="00B3384F"/>
    <w:rsid w:val="00B47730"/>
    <w:rsid w:val="00B60C05"/>
    <w:rsid w:val="00B63907"/>
    <w:rsid w:val="00B71662"/>
    <w:rsid w:val="00BA3133"/>
    <w:rsid w:val="00BD23C5"/>
    <w:rsid w:val="00C542A5"/>
    <w:rsid w:val="00C56665"/>
    <w:rsid w:val="00C67A91"/>
    <w:rsid w:val="00CB0664"/>
    <w:rsid w:val="00DA0CB1"/>
    <w:rsid w:val="00DC4A61"/>
    <w:rsid w:val="00E42105"/>
    <w:rsid w:val="00E50FA1"/>
    <w:rsid w:val="00E93B93"/>
    <w:rsid w:val="00EE1DC0"/>
    <w:rsid w:val="00F16503"/>
    <w:rsid w:val="00F83BE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CD42D6"/>
  <w14:defaultImageDpi w14:val="300"/>
  <w15:docId w15:val="{B9AA2DB6-823A-4FB7-82B8-8366FD67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A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2B6A"/>
    <w:pPr>
      <w:keepNext/>
      <w:keepLines/>
      <w:spacing w:before="400" w:after="40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2B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82B6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82B6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365F91" w:themeColor="accent1" w:themeShade="BF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82B6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365F91" w:themeColor="accent1" w:themeShade="BF"/>
      <w:sz w:val="22"/>
      <w:szCs w:val="22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82B6A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A82B6A"/>
    <w:pPr>
      <w:keepNext/>
      <w:keepLines/>
      <w:spacing w:before="40" w:line="259" w:lineRule="auto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  <w:sz w:val="22"/>
      <w:szCs w:val="22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82B6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  <w:sz w:val="22"/>
      <w:szCs w:val="22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A82B6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A82B6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82B6A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A82B6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A82B6A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A82B6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A82B6A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B6A"/>
    <w:pPr>
      <w:numPr>
        <w:ilvl w:val="1"/>
      </w:numPr>
      <w:spacing w:after="240"/>
    </w:pPr>
    <w:rPr>
      <w:rFonts w:asciiTheme="majorHAnsi" w:eastAsiaTheme="majorEastAsia" w:hAnsiTheme="majorHAnsi" w:cstheme="majorBidi"/>
      <w:color w:val="4F81BD" w:themeColor="accent1"/>
      <w:sz w:val="28"/>
      <w:szCs w:val="28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82B6A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paragraph" w:styleId="ListParagraph">
    <w:name w:val="List Paragraph"/>
    <w:basedOn w:val="Normal"/>
    <w:uiPriority w:val="34"/>
    <w:qFormat/>
    <w:rsid w:val="00FC693F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BodyText">
    <w:name w:val="Body Text"/>
    <w:basedOn w:val="Normal"/>
    <w:link w:val="BodyTextChar"/>
    <w:unhideWhenUsed/>
    <w:rsid w:val="00AA1D8D"/>
    <w:pPr>
      <w:spacing w:after="120" w:line="259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 w:line="259" w:lineRule="auto"/>
    </w:pPr>
    <w:rPr>
      <w:rFonts w:asciiTheme="minorHAnsi" w:eastAsiaTheme="minorEastAsia" w:hAnsiTheme="minorHAnsi" w:cstheme="minorBidi"/>
      <w:sz w:val="16"/>
      <w:szCs w:val="16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spacing w:after="160" w:line="259" w:lineRule="auto"/>
      <w:ind w:left="36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2">
    <w:name w:val="List 2"/>
    <w:basedOn w:val="Normal"/>
    <w:uiPriority w:val="99"/>
    <w:unhideWhenUsed/>
    <w:rsid w:val="00326F90"/>
    <w:pPr>
      <w:spacing w:after="160" w:line="259" w:lineRule="auto"/>
      <w:ind w:left="72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3">
    <w:name w:val="List 3"/>
    <w:basedOn w:val="Normal"/>
    <w:uiPriority w:val="99"/>
    <w:unhideWhenUsed/>
    <w:rsid w:val="00326F90"/>
    <w:pPr>
      <w:spacing w:after="160" w:line="259" w:lineRule="auto"/>
      <w:ind w:left="108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spacing w:after="160" w:line="259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spacing w:after="160" w:line="259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spacing w:after="160" w:line="259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Number">
    <w:name w:val="List Number"/>
    <w:basedOn w:val="Normal"/>
    <w:uiPriority w:val="99"/>
    <w:unhideWhenUsed/>
    <w:rsid w:val="00326F90"/>
    <w:pPr>
      <w:numPr>
        <w:numId w:val="4"/>
      </w:numPr>
      <w:spacing w:after="160" w:line="259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Number2">
    <w:name w:val="List Number 2"/>
    <w:basedOn w:val="Normal"/>
    <w:uiPriority w:val="99"/>
    <w:unhideWhenUsed/>
    <w:rsid w:val="0029639D"/>
    <w:pPr>
      <w:numPr>
        <w:numId w:val="5"/>
      </w:numPr>
      <w:spacing w:after="160" w:line="259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Number3">
    <w:name w:val="List Number 3"/>
    <w:basedOn w:val="Normal"/>
    <w:uiPriority w:val="99"/>
    <w:unhideWhenUsed/>
    <w:rsid w:val="0029639D"/>
    <w:pPr>
      <w:numPr>
        <w:numId w:val="6"/>
      </w:numPr>
      <w:spacing w:after="160" w:line="259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Continue">
    <w:name w:val="List Continue"/>
    <w:basedOn w:val="Normal"/>
    <w:uiPriority w:val="99"/>
    <w:unhideWhenUsed/>
    <w:rsid w:val="0029639D"/>
    <w:pPr>
      <w:spacing w:after="120" w:line="259" w:lineRule="auto"/>
      <w:ind w:left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Continue2">
    <w:name w:val="List Continue 2"/>
    <w:basedOn w:val="Normal"/>
    <w:uiPriority w:val="99"/>
    <w:unhideWhenUsed/>
    <w:rsid w:val="0029639D"/>
    <w:pPr>
      <w:spacing w:after="12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Continue3">
    <w:name w:val="List Continue 3"/>
    <w:basedOn w:val="Normal"/>
    <w:uiPriority w:val="99"/>
    <w:unhideWhenUsed/>
    <w:rsid w:val="0029639D"/>
    <w:pPr>
      <w:spacing w:after="120" w:line="259" w:lineRule="auto"/>
      <w:ind w:left="108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A82B6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1F497D" w:themeColor="text2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A82B6A"/>
    <w:rPr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82B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A82B6A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A82B6A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rsid w:val="00A82B6A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rsid w:val="00A82B6A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rsid w:val="00A82B6A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A82B6A"/>
    <w:pPr>
      <w:spacing w:after="160"/>
    </w:pPr>
    <w:rPr>
      <w:rFonts w:asciiTheme="minorHAnsi" w:eastAsiaTheme="minorEastAsia" w:hAnsiTheme="minorHAnsi" w:cstheme="minorBidi"/>
      <w:b/>
      <w:bCs/>
      <w:smallCaps/>
      <w:color w:val="1F497D" w:themeColor="text2"/>
      <w:sz w:val="22"/>
      <w:szCs w:val="22"/>
      <w:lang w:val="en-US" w:eastAsia="en-US"/>
    </w:rPr>
  </w:style>
  <w:style w:type="character" w:styleId="Strong">
    <w:name w:val="Strong"/>
    <w:basedOn w:val="DefaultParagraphFont"/>
    <w:uiPriority w:val="22"/>
    <w:qFormat/>
    <w:rsid w:val="00A82B6A"/>
    <w:rPr>
      <w:b/>
      <w:bCs/>
    </w:rPr>
  </w:style>
  <w:style w:type="character" w:styleId="Emphasis">
    <w:name w:val="Emphasis"/>
    <w:basedOn w:val="DefaultParagraphFont"/>
    <w:uiPriority w:val="20"/>
    <w:qFormat/>
    <w:rsid w:val="00A82B6A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2B6A"/>
    <w:pPr>
      <w:spacing w:before="100" w:beforeAutospacing="1" w:after="240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2B6A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A82B6A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A82B6A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82B6A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A82B6A"/>
    <w:rPr>
      <w:b/>
      <w:bCs/>
      <w:smallCaps/>
      <w:color w:val="1F497D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A82B6A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unhideWhenUsed/>
    <w:qFormat/>
    <w:rsid w:val="00A82B6A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irstParagraph">
    <w:name w:val="First Paragraph"/>
    <w:basedOn w:val="BodyText"/>
    <w:next w:val="BodyText"/>
    <w:rsid w:val="008E17C5"/>
    <w:pPr>
      <w:spacing w:before="180" w:after="180" w:line="240" w:lineRule="auto"/>
    </w:pPr>
    <w:rPr>
      <w:rFonts w:eastAsiaTheme="minorHAnsi"/>
      <w:sz w:val="24"/>
      <w:szCs w:val="24"/>
    </w:rPr>
  </w:style>
  <w:style w:type="paragraph" w:customStyle="1" w:styleId="Compact">
    <w:name w:val="Compact"/>
    <w:basedOn w:val="BodyText"/>
    <w:rsid w:val="008E17C5"/>
    <w:pPr>
      <w:spacing w:before="36" w:after="36" w:line="240" w:lineRule="auto"/>
    </w:pPr>
    <w:rPr>
      <w:rFonts w:eastAsiaTheme="minorHAnsi"/>
      <w:sz w:val="24"/>
      <w:szCs w:val="24"/>
    </w:rPr>
  </w:style>
  <w:style w:type="paragraph" w:customStyle="1" w:styleId="Author">
    <w:name w:val="Author"/>
    <w:next w:val="BodyText"/>
    <w:rsid w:val="008E17C5"/>
    <w:pPr>
      <w:keepNext/>
      <w:keepLines/>
      <w:spacing w:line="240" w:lineRule="auto"/>
      <w:jc w:val="center"/>
    </w:pPr>
    <w:rPr>
      <w:rFonts w:eastAsiaTheme="minorHAnsi"/>
      <w:sz w:val="24"/>
      <w:szCs w:val="24"/>
    </w:rPr>
  </w:style>
  <w:style w:type="paragraph" w:styleId="Date">
    <w:name w:val="Date"/>
    <w:next w:val="BodyText"/>
    <w:link w:val="DateChar"/>
    <w:rsid w:val="008E17C5"/>
    <w:pPr>
      <w:keepNext/>
      <w:keepLines/>
      <w:spacing w:line="240" w:lineRule="auto"/>
      <w:jc w:val="center"/>
    </w:pPr>
    <w:rPr>
      <w:rFonts w:eastAsiaTheme="minorHAnsi"/>
      <w:sz w:val="24"/>
      <w:szCs w:val="24"/>
    </w:rPr>
  </w:style>
  <w:style w:type="character" w:customStyle="1" w:styleId="DateChar">
    <w:name w:val="Date Char"/>
    <w:basedOn w:val="DefaultParagraphFont"/>
    <w:link w:val="Date"/>
    <w:rsid w:val="008E17C5"/>
    <w:rPr>
      <w:rFonts w:eastAsiaTheme="minorHAnsi"/>
      <w:sz w:val="24"/>
      <w:szCs w:val="24"/>
    </w:rPr>
  </w:style>
  <w:style w:type="paragraph" w:customStyle="1" w:styleId="Abstract">
    <w:name w:val="Abstract"/>
    <w:basedOn w:val="Normal"/>
    <w:next w:val="BodyText"/>
    <w:rsid w:val="008E17C5"/>
    <w:pPr>
      <w:keepNext/>
      <w:keepLines/>
      <w:spacing w:before="300" w:after="30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paragraph" w:styleId="Bibliography">
    <w:name w:val="Bibliography"/>
    <w:basedOn w:val="Normal"/>
    <w:rsid w:val="008E17C5"/>
    <w:pPr>
      <w:spacing w:after="160"/>
    </w:pPr>
    <w:rPr>
      <w:rFonts w:asciiTheme="minorHAnsi" w:eastAsiaTheme="minorHAnsi" w:hAnsiTheme="minorHAnsi" w:cstheme="minorBidi"/>
      <w:lang w:val="en-US" w:eastAsia="en-US"/>
    </w:rPr>
  </w:style>
  <w:style w:type="paragraph" w:styleId="BlockText">
    <w:name w:val="Block Text"/>
    <w:basedOn w:val="BodyText"/>
    <w:next w:val="BodyText"/>
    <w:uiPriority w:val="9"/>
    <w:unhideWhenUsed/>
    <w:rsid w:val="008E17C5"/>
    <w:pPr>
      <w:spacing w:before="100" w:after="100" w:line="240" w:lineRule="auto"/>
      <w:ind w:left="480" w:right="480"/>
    </w:pPr>
    <w:rPr>
      <w:rFonts w:eastAsiaTheme="minorHAnsi"/>
      <w:sz w:val="24"/>
      <w:szCs w:val="24"/>
    </w:rPr>
  </w:style>
  <w:style w:type="paragraph" w:styleId="FootnoteText">
    <w:name w:val="footnote text"/>
    <w:basedOn w:val="Normal"/>
    <w:link w:val="FootnoteTextChar"/>
    <w:uiPriority w:val="9"/>
    <w:unhideWhenUsed/>
    <w:rsid w:val="008E17C5"/>
    <w:pPr>
      <w:spacing w:after="160"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"/>
    <w:rsid w:val="008E17C5"/>
    <w:rPr>
      <w:rFonts w:eastAsiaTheme="minorHAnsi"/>
      <w:sz w:val="24"/>
      <w:szCs w:val="24"/>
    </w:rPr>
  </w:style>
  <w:style w:type="table" w:customStyle="1" w:styleId="Table">
    <w:name w:val="Table"/>
    <w:semiHidden/>
    <w:unhideWhenUsed/>
    <w:qFormat/>
    <w:rsid w:val="008E17C5"/>
    <w:pPr>
      <w:spacing w:line="240" w:lineRule="auto"/>
    </w:pPr>
    <w:rPr>
      <w:rFonts w:eastAsiaTheme="minorHAnsi"/>
      <w:sz w:val="24"/>
      <w:szCs w:val="24"/>
      <w:lang w:val="en-MY" w:eastAsia="en-MY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rsid w:val="008E17C5"/>
    <w:pPr>
      <w:keepNext/>
      <w:keepLines/>
    </w:pPr>
    <w:rPr>
      <w:rFonts w:asciiTheme="minorHAnsi" w:eastAsiaTheme="minorHAnsi" w:hAnsiTheme="minorHAnsi" w:cstheme="minorBidi"/>
      <w:b/>
      <w:lang w:val="en-US" w:eastAsia="en-US"/>
    </w:rPr>
  </w:style>
  <w:style w:type="paragraph" w:customStyle="1" w:styleId="Definition">
    <w:name w:val="Definition"/>
    <w:basedOn w:val="Normal"/>
    <w:rsid w:val="008E17C5"/>
    <w:pPr>
      <w:spacing w:after="16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TableCaption">
    <w:name w:val="Table Caption"/>
    <w:basedOn w:val="Caption"/>
    <w:rsid w:val="008E17C5"/>
    <w:pPr>
      <w:keepNext/>
      <w:spacing w:after="120"/>
    </w:pPr>
    <w:rPr>
      <w:rFonts w:eastAsiaTheme="minorHAnsi"/>
      <w:b w:val="0"/>
      <w:bCs w:val="0"/>
      <w:i/>
      <w:color w:val="auto"/>
      <w:sz w:val="24"/>
      <w:szCs w:val="24"/>
    </w:rPr>
  </w:style>
  <w:style w:type="paragraph" w:customStyle="1" w:styleId="ImageCaption">
    <w:name w:val="Image Caption"/>
    <w:basedOn w:val="Caption"/>
    <w:rsid w:val="008E17C5"/>
    <w:pPr>
      <w:spacing w:after="120"/>
    </w:pPr>
    <w:rPr>
      <w:rFonts w:eastAsiaTheme="minorHAnsi"/>
      <w:b w:val="0"/>
      <w:bCs w:val="0"/>
      <w:i/>
      <w:color w:val="auto"/>
      <w:sz w:val="24"/>
      <w:szCs w:val="24"/>
    </w:rPr>
  </w:style>
  <w:style w:type="paragraph" w:customStyle="1" w:styleId="Figure">
    <w:name w:val="Figure"/>
    <w:basedOn w:val="Normal"/>
    <w:rsid w:val="008E17C5"/>
    <w:pPr>
      <w:spacing w:after="16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CaptionedFigure">
    <w:name w:val="Captioned Figure"/>
    <w:basedOn w:val="Figure"/>
    <w:rsid w:val="008E17C5"/>
    <w:pPr>
      <w:keepNext/>
    </w:pPr>
  </w:style>
  <w:style w:type="character" w:customStyle="1" w:styleId="CaptionChar">
    <w:name w:val="Caption Char"/>
    <w:basedOn w:val="DefaultParagraphFont"/>
    <w:link w:val="Caption"/>
    <w:uiPriority w:val="35"/>
    <w:rsid w:val="008E17C5"/>
    <w:rPr>
      <w:b/>
      <w:bCs/>
      <w:smallCaps/>
      <w:color w:val="1F497D" w:themeColor="text2"/>
    </w:rPr>
  </w:style>
  <w:style w:type="character" w:customStyle="1" w:styleId="VerbatimChar">
    <w:name w:val="Verbatim Char"/>
    <w:basedOn w:val="CaptionChar"/>
    <w:link w:val="SourceCode"/>
    <w:rsid w:val="008E17C5"/>
    <w:rPr>
      <w:rFonts w:ascii="Consolas" w:hAnsi="Consolas"/>
      <w:b/>
      <w:bCs/>
      <w:smallCaps/>
      <w:color w:val="4F81BD" w:themeColor="accent1"/>
      <w:sz w:val="18"/>
      <w:szCs w:val="18"/>
    </w:rPr>
  </w:style>
  <w:style w:type="character" w:customStyle="1" w:styleId="SectionNumber">
    <w:name w:val="Section Number"/>
    <w:basedOn w:val="CaptionChar"/>
    <w:rsid w:val="008E17C5"/>
    <w:rPr>
      <w:b/>
      <w:bCs/>
      <w:smallCaps/>
      <w:color w:val="4F81BD" w:themeColor="accent1"/>
      <w:sz w:val="18"/>
      <w:szCs w:val="18"/>
    </w:rPr>
  </w:style>
  <w:style w:type="character" w:styleId="FootnoteReference">
    <w:name w:val="footnote reference"/>
    <w:basedOn w:val="CaptionChar"/>
    <w:rsid w:val="008E17C5"/>
    <w:rPr>
      <w:b/>
      <w:bCs/>
      <w:smallCaps/>
      <w:color w:val="4F81BD" w:themeColor="accent1"/>
      <w:sz w:val="18"/>
      <w:szCs w:val="18"/>
      <w:vertAlign w:val="superscript"/>
    </w:rPr>
  </w:style>
  <w:style w:type="character" w:styleId="Hyperlink">
    <w:name w:val="Hyperlink"/>
    <w:basedOn w:val="CaptionChar"/>
    <w:rsid w:val="008E17C5"/>
    <w:rPr>
      <w:b/>
      <w:bCs/>
      <w:smallCaps/>
      <w:color w:val="4F81BD" w:themeColor="accent1"/>
      <w:sz w:val="18"/>
      <w:szCs w:val="18"/>
    </w:rPr>
  </w:style>
  <w:style w:type="paragraph" w:customStyle="1" w:styleId="SourceCode">
    <w:name w:val="Source Code"/>
    <w:basedOn w:val="Normal"/>
    <w:link w:val="VerbatimChar"/>
    <w:rsid w:val="008E17C5"/>
    <w:pPr>
      <w:wordWrap w:val="0"/>
      <w:spacing w:after="160"/>
    </w:pPr>
    <w:rPr>
      <w:rFonts w:ascii="Consolas" w:eastAsiaTheme="minorEastAsia" w:hAnsi="Consolas" w:cstheme="minorBidi"/>
      <w:b/>
      <w:bCs/>
      <w:color w:val="4F81BD" w:themeColor="accent1"/>
      <w:sz w:val="22"/>
      <w:szCs w:val="18"/>
      <w:lang w:val="en-US" w:eastAsia="en-US"/>
    </w:rPr>
  </w:style>
  <w:style w:type="character" w:customStyle="1" w:styleId="KeywordTok">
    <w:name w:val="KeywordTok"/>
    <w:basedOn w:val="VerbatimChar"/>
    <w:rsid w:val="008E17C5"/>
    <w:rPr>
      <w:rFonts w:ascii="Consolas" w:hAnsi="Consolas"/>
      <w:b w:val="0"/>
      <w:bCs/>
      <w:smallCaps/>
      <w:color w:val="007020"/>
      <w:sz w:val="18"/>
      <w:szCs w:val="18"/>
    </w:rPr>
  </w:style>
  <w:style w:type="character" w:customStyle="1" w:styleId="DataTypeTok">
    <w:name w:val="DataTypeTok"/>
    <w:basedOn w:val="VerbatimChar"/>
    <w:rsid w:val="008E17C5"/>
    <w:rPr>
      <w:rFonts w:ascii="Consolas" w:hAnsi="Consolas"/>
      <w:b/>
      <w:bCs/>
      <w:smallCaps/>
      <w:color w:val="902000"/>
      <w:sz w:val="18"/>
      <w:szCs w:val="18"/>
    </w:rPr>
  </w:style>
  <w:style w:type="character" w:customStyle="1" w:styleId="DecValTok">
    <w:name w:val="DecValTok"/>
    <w:basedOn w:val="VerbatimChar"/>
    <w:rsid w:val="008E17C5"/>
    <w:rPr>
      <w:rFonts w:ascii="Consolas" w:hAnsi="Consolas"/>
      <w:b/>
      <w:bCs/>
      <w:smallCaps/>
      <w:color w:val="40A070"/>
      <w:sz w:val="18"/>
      <w:szCs w:val="18"/>
    </w:rPr>
  </w:style>
  <w:style w:type="character" w:customStyle="1" w:styleId="BaseNTok">
    <w:name w:val="BaseNTok"/>
    <w:basedOn w:val="VerbatimChar"/>
    <w:rsid w:val="008E17C5"/>
    <w:rPr>
      <w:rFonts w:ascii="Consolas" w:hAnsi="Consolas"/>
      <w:b/>
      <w:bCs/>
      <w:smallCaps/>
      <w:color w:val="40A070"/>
      <w:sz w:val="18"/>
      <w:szCs w:val="18"/>
    </w:rPr>
  </w:style>
  <w:style w:type="character" w:customStyle="1" w:styleId="FloatTok">
    <w:name w:val="FloatTok"/>
    <w:basedOn w:val="VerbatimChar"/>
    <w:rsid w:val="008E17C5"/>
    <w:rPr>
      <w:rFonts w:ascii="Consolas" w:hAnsi="Consolas"/>
      <w:b/>
      <w:bCs/>
      <w:smallCaps/>
      <w:color w:val="40A070"/>
      <w:sz w:val="18"/>
      <w:szCs w:val="18"/>
    </w:rPr>
  </w:style>
  <w:style w:type="character" w:customStyle="1" w:styleId="ConstantTok">
    <w:name w:val="ConstantTok"/>
    <w:basedOn w:val="VerbatimChar"/>
    <w:rsid w:val="008E17C5"/>
    <w:rPr>
      <w:rFonts w:ascii="Consolas" w:hAnsi="Consolas"/>
      <w:b/>
      <w:bCs/>
      <w:smallCaps/>
      <w:color w:val="880000"/>
      <w:sz w:val="18"/>
      <w:szCs w:val="18"/>
    </w:rPr>
  </w:style>
  <w:style w:type="character" w:customStyle="1" w:styleId="CharTok">
    <w:name w:val="CharTok"/>
    <w:basedOn w:val="VerbatimChar"/>
    <w:rsid w:val="008E17C5"/>
    <w:rPr>
      <w:rFonts w:ascii="Consolas" w:hAnsi="Consolas"/>
      <w:b/>
      <w:bCs/>
      <w:smallCaps/>
      <w:color w:val="4070A0"/>
      <w:sz w:val="18"/>
      <w:szCs w:val="18"/>
    </w:rPr>
  </w:style>
  <w:style w:type="character" w:customStyle="1" w:styleId="SpecialCharTok">
    <w:name w:val="SpecialCharTok"/>
    <w:basedOn w:val="VerbatimChar"/>
    <w:rsid w:val="008E17C5"/>
    <w:rPr>
      <w:rFonts w:ascii="Consolas" w:hAnsi="Consolas"/>
      <w:b/>
      <w:bCs/>
      <w:smallCaps/>
      <w:color w:val="4070A0"/>
      <w:sz w:val="18"/>
      <w:szCs w:val="18"/>
    </w:rPr>
  </w:style>
  <w:style w:type="character" w:customStyle="1" w:styleId="StringTok">
    <w:name w:val="StringTok"/>
    <w:basedOn w:val="VerbatimChar"/>
    <w:rsid w:val="008E17C5"/>
    <w:rPr>
      <w:rFonts w:ascii="Consolas" w:hAnsi="Consolas"/>
      <w:b/>
      <w:bCs/>
      <w:smallCaps/>
      <w:color w:val="4070A0"/>
      <w:sz w:val="18"/>
      <w:szCs w:val="18"/>
    </w:rPr>
  </w:style>
  <w:style w:type="character" w:customStyle="1" w:styleId="VerbatimStringTok">
    <w:name w:val="VerbatimStringTok"/>
    <w:basedOn w:val="VerbatimChar"/>
    <w:rsid w:val="008E17C5"/>
    <w:rPr>
      <w:rFonts w:ascii="Consolas" w:hAnsi="Consolas"/>
      <w:b/>
      <w:bCs/>
      <w:smallCaps/>
      <w:color w:val="4070A0"/>
      <w:sz w:val="18"/>
      <w:szCs w:val="18"/>
    </w:rPr>
  </w:style>
  <w:style w:type="character" w:customStyle="1" w:styleId="SpecialStringTok">
    <w:name w:val="SpecialStringTok"/>
    <w:basedOn w:val="VerbatimChar"/>
    <w:rsid w:val="008E17C5"/>
    <w:rPr>
      <w:rFonts w:ascii="Consolas" w:hAnsi="Consolas"/>
      <w:b/>
      <w:bCs/>
      <w:smallCaps/>
      <w:color w:val="BB6688"/>
      <w:sz w:val="18"/>
      <w:szCs w:val="18"/>
    </w:rPr>
  </w:style>
  <w:style w:type="character" w:customStyle="1" w:styleId="ImportTok">
    <w:name w:val="ImportTok"/>
    <w:basedOn w:val="VerbatimChar"/>
    <w:rsid w:val="008E17C5"/>
    <w:rPr>
      <w:rFonts w:ascii="Consolas" w:hAnsi="Consolas"/>
      <w:b w:val="0"/>
      <w:bCs/>
      <w:smallCaps/>
      <w:color w:val="008000"/>
      <w:sz w:val="18"/>
      <w:szCs w:val="18"/>
    </w:rPr>
  </w:style>
  <w:style w:type="character" w:customStyle="1" w:styleId="CommentTok">
    <w:name w:val="CommentTok"/>
    <w:basedOn w:val="VerbatimChar"/>
    <w:rsid w:val="008E17C5"/>
    <w:rPr>
      <w:rFonts w:ascii="Consolas" w:hAnsi="Consolas"/>
      <w:b/>
      <w:bCs/>
      <w:i/>
      <w:smallCaps/>
      <w:color w:val="60A0B0"/>
      <w:sz w:val="18"/>
      <w:szCs w:val="18"/>
    </w:rPr>
  </w:style>
  <w:style w:type="character" w:customStyle="1" w:styleId="DocumentationTok">
    <w:name w:val="DocumentationTok"/>
    <w:basedOn w:val="VerbatimChar"/>
    <w:rsid w:val="008E17C5"/>
    <w:rPr>
      <w:rFonts w:ascii="Consolas" w:hAnsi="Consolas"/>
      <w:b/>
      <w:bCs/>
      <w:i/>
      <w:smallCaps/>
      <w:color w:val="BA2121"/>
      <w:sz w:val="18"/>
      <w:szCs w:val="18"/>
    </w:rPr>
  </w:style>
  <w:style w:type="character" w:customStyle="1" w:styleId="AnnotationTok">
    <w:name w:val="AnnotationTok"/>
    <w:basedOn w:val="VerbatimChar"/>
    <w:rsid w:val="008E17C5"/>
    <w:rPr>
      <w:rFonts w:ascii="Consolas" w:hAnsi="Consolas"/>
      <w:b w:val="0"/>
      <w:bCs/>
      <w:i/>
      <w:smallCaps/>
      <w:color w:val="60A0B0"/>
      <w:sz w:val="18"/>
      <w:szCs w:val="18"/>
    </w:rPr>
  </w:style>
  <w:style w:type="character" w:customStyle="1" w:styleId="CommentVarTok">
    <w:name w:val="CommentVarTok"/>
    <w:basedOn w:val="VerbatimChar"/>
    <w:rsid w:val="008E17C5"/>
    <w:rPr>
      <w:rFonts w:ascii="Consolas" w:hAnsi="Consolas"/>
      <w:b w:val="0"/>
      <w:bCs/>
      <w:i/>
      <w:smallCaps/>
      <w:color w:val="60A0B0"/>
      <w:sz w:val="18"/>
      <w:szCs w:val="18"/>
    </w:rPr>
  </w:style>
  <w:style w:type="character" w:customStyle="1" w:styleId="OtherTok">
    <w:name w:val="OtherTok"/>
    <w:basedOn w:val="VerbatimChar"/>
    <w:rsid w:val="008E17C5"/>
    <w:rPr>
      <w:rFonts w:ascii="Consolas" w:hAnsi="Consolas"/>
      <w:b/>
      <w:bCs/>
      <w:smallCaps/>
      <w:color w:val="007020"/>
      <w:sz w:val="18"/>
      <w:szCs w:val="18"/>
    </w:rPr>
  </w:style>
  <w:style w:type="character" w:customStyle="1" w:styleId="FunctionTok">
    <w:name w:val="FunctionTok"/>
    <w:basedOn w:val="VerbatimChar"/>
    <w:rsid w:val="008E17C5"/>
    <w:rPr>
      <w:rFonts w:ascii="Consolas" w:hAnsi="Consolas"/>
      <w:b/>
      <w:bCs/>
      <w:smallCaps/>
      <w:color w:val="06287E"/>
      <w:sz w:val="18"/>
      <w:szCs w:val="18"/>
    </w:rPr>
  </w:style>
  <w:style w:type="character" w:customStyle="1" w:styleId="VariableTok">
    <w:name w:val="VariableTok"/>
    <w:basedOn w:val="VerbatimChar"/>
    <w:rsid w:val="008E17C5"/>
    <w:rPr>
      <w:rFonts w:ascii="Consolas" w:hAnsi="Consolas"/>
      <w:b/>
      <w:bCs/>
      <w:smallCaps/>
      <w:color w:val="19177C"/>
      <w:sz w:val="18"/>
      <w:szCs w:val="18"/>
    </w:rPr>
  </w:style>
  <w:style w:type="character" w:customStyle="1" w:styleId="ControlFlowTok">
    <w:name w:val="ControlFlowTok"/>
    <w:basedOn w:val="VerbatimChar"/>
    <w:rsid w:val="008E17C5"/>
    <w:rPr>
      <w:rFonts w:ascii="Consolas" w:hAnsi="Consolas"/>
      <w:b w:val="0"/>
      <w:bCs/>
      <w:smallCaps/>
      <w:color w:val="007020"/>
      <w:sz w:val="18"/>
      <w:szCs w:val="18"/>
    </w:rPr>
  </w:style>
  <w:style w:type="character" w:customStyle="1" w:styleId="OperatorTok">
    <w:name w:val="OperatorTok"/>
    <w:basedOn w:val="VerbatimChar"/>
    <w:rsid w:val="008E17C5"/>
    <w:rPr>
      <w:rFonts w:ascii="Consolas" w:hAnsi="Consolas"/>
      <w:b/>
      <w:bCs/>
      <w:smallCaps/>
      <w:color w:val="666666"/>
      <w:sz w:val="18"/>
      <w:szCs w:val="18"/>
    </w:rPr>
  </w:style>
  <w:style w:type="character" w:customStyle="1" w:styleId="BuiltInTok">
    <w:name w:val="BuiltInTok"/>
    <w:basedOn w:val="VerbatimChar"/>
    <w:rsid w:val="008E17C5"/>
    <w:rPr>
      <w:rFonts w:ascii="Consolas" w:hAnsi="Consolas"/>
      <w:b/>
      <w:bCs/>
      <w:smallCaps/>
      <w:color w:val="008000"/>
      <w:sz w:val="18"/>
      <w:szCs w:val="18"/>
    </w:rPr>
  </w:style>
  <w:style w:type="character" w:customStyle="1" w:styleId="ExtensionTok">
    <w:name w:val="ExtensionTok"/>
    <w:basedOn w:val="VerbatimChar"/>
    <w:rsid w:val="008E17C5"/>
    <w:rPr>
      <w:rFonts w:ascii="Consolas" w:hAnsi="Consolas"/>
      <w:b/>
      <w:bCs/>
      <w:smallCaps/>
      <w:color w:val="4F81BD" w:themeColor="accent1"/>
      <w:sz w:val="18"/>
      <w:szCs w:val="18"/>
    </w:rPr>
  </w:style>
  <w:style w:type="character" w:customStyle="1" w:styleId="PreprocessorTok">
    <w:name w:val="PreprocessorTok"/>
    <w:basedOn w:val="VerbatimChar"/>
    <w:rsid w:val="008E17C5"/>
    <w:rPr>
      <w:rFonts w:ascii="Consolas" w:hAnsi="Consolas"/>
      <w:b/>
      <w:bCs/>
      <w:smallCaps/>
      <w:color w:val="BC7A00"/>
      <w:sz w:val="18"/>
      <w:szCs w:val="18"/>
    </w:rPr>
  </w:style>
  <w:style w:type="character" w:customStyle="1" w:styleId="AttributeTok">
    <w:name w:val="AttributeTok"/>
    <w:basedOn w:val="VerbatimChar"/>
    <w:rsid w:val="008E17C5"/>
    <w:rPr>
      <w:rFonts w:ascii="Consolas" w:hAnsi="Consolas"/>
      <w:b/>
      <w:bCs/>
      <w:smallCaps/>
      <w:color w:val="7D9029"/>
      <w:sz w:val="18"/>
      <w:szCs w:val="18"/>
    </w:rPr>
  </w:style>
  <w:style w:type="character" w:customStyle="1" w:styleId="RegionMarkerTok">
    <w:name w:val="RegionMarkerTok"/>
    <w:basedOn w:val="VerbatimChar"/>
    <w:rsid w:val="008E17C5"/>
    <w:rPr>
      <w:rFonts w:ascii="Consolas" w:hAnsi="Consolas"/>
      <w:b/>
      <w:bCs/>
      <w:smallCaps/>
      <w:color w:val="4F81BD" w:themeColor="accent1"/>
      <w:sz w:val="18"/>
      <w:szCs w:val="18"/>
    </w:rPr>
  </w:style>
  <w:style w:type="character" w:customStyle="1" w:styleId="InformationTok">
    <w:name w:val="InformationTok"/>
    <w:basedOn w:val="VerbatimChar"/>
    <w:rsid w:val="008E17C5"/>
    <w:rPr>
      <w:rFonts w:ascii="Consolas" w:hAnsi="Consolas"/>
      <w:b w:val="0"/>
      <w:bCs/>
      <w:i/>
      <w:smallCaps/>
      <w:color w:val="60A0B0"/>
      <w:sz w:val="18"/>
      <w:szCs w:val="18"/>
    </w:rPr>
  </w:style>
  <w:style w:type="character" w:customStyle="1" w:styleId="WarningTok">
    <w:name w:val="WarningTok"/>
    <w:basedOn w:val="VerbatimChar"/>
    <w:rsid w:val="008E17C5"/>
    <w:rPr>
      <w:rFonts w:ascii="Consolas" w:hAnsi="Consolas"/>
      <w:b w:val="0"/>
      <w:bCs/>
      <w:i/>
      <w:smallCaps/>
      <w:color w:val="60A0B0"/>
      <w:sz w:val="18"/>
      <w:szCs w:val="18"/>
    </w:rPr>
  </w:style>
  <w:style w:type="character" w:customStyle="1" w:styleId="AlertTok">
    <w:name w:val="AlertTok"/>
    <w:basedOn w:val="VerbatimChar"/>
    <w:rsid w:val="008E17C5"/>
    <w:rPr>
      <w:rFonts w:ascii="Consolas" w:hAnsi="Consolas"/>
      <w:b w:val="0"/>
      <w:bCs/>
      <w:smallCaps/>
      <w:color w:val="FF0000"/>
      <w:sz w:val="18"/>
      <w:szCs w:val="18"/>
    </w:rPr>
  </w:style>
  <w:style w:type="character" w:customStyle="1" w:styleId="ErrorTok">
    <w:name w:val="ErrorTok"/>
    <w:basedOn w:val="VerbatimChar"/>
    <w:rsid w:val="008E17C5"/>
    <w:rPr>
      <w:rFonts w:ascii="Consolas" w:hAnsi="Consolas"/>
      <w:b w:val="0"/>
      <w:bCs/>
      <w:smallCaps/>
      <w:color w:val="FF0000"/>
      <w:sz w:val="18"/>
      <w:szCs w:val="18"/>
    </w:rPr>
  </w:style>
  <w:style w:type="character" w:customStyle="1" w:styleId="NormalTok">
    <w:name w:val="NormalTok"/>
    <w:basedOn w:val="VerbatimChar"/>
    <w:rsid w:val="008E17C5"/>
    <w:rPr>
      <w:rFonts w:ascii="Consolas" w:hAnsi="Consolas"/>
      <w:b/>
      <w:bCs/>
      <w:smallCaps/>
      <w:color w:val="4F81BD" w:themeColor="accent1"/>
      <w:sz w:val="18"/>
      <w:szCs w:val="18"/>
    </w:rPr>
  </w:style>
  <w:style w:type="character" w:styleId="HTMLCode">
    <w:name w:val="HTML Code"/>
    <w:basedOn w:val="DefaultParagraphFont"/>
    <w:uiPriority w:val="99"/>
    <w:semiHidden/>
    <w:unhideWhenUsed/>
    <w:rsid w:val="00003BBC"/>
    <w:rPr>
      <w:rFonts w:ascii="Courier New" w:eastAsia="Times New Roman" w:hAnsi="Courier New" w:cs="Courier New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50FA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E1E0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4044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0116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22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40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374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072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4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1853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90083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7903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1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1087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6126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911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975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177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2837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1117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458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023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36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6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7884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0947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423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200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2052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18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2388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754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190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744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5011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379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513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1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2375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53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1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214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208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3344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6298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7119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2920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7402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6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79978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136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376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969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758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1171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3239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1631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0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7390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228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166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9944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2669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hyperlink" Target="http://localhost:3000/product-ui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yperlink" Target="http://localhost:8025/product-service/swagger-ui/index.html%23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yperlink" Target="http://localhost/product-service/swagger-ui/index.html" TargetMode="External"/><Relationship Id="rId10" Type="http://schemas.openxmlformats.org/officeDocument/2006/relationships/hyperlink" Target="https://www.docker.com/products/docker-desktop" TargetMode="Externa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hyperlink" Target="http://gitlab.cybersolution.com.my/mbdk-tot/product-management-docker/repository/master/archive.zip" TargetMode="External"/><Relationship Id="rId22" Type="http://schemas.openxmlformats.org/officeDocument/2006/relationships/hyperlink" Target="http://localhost/product-u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w8o xmlns="881d07fa-22fd-453e-b263-6952ffaec80f" xsi:nil="true"/>
    <TaxCatchAll xmlns="3f5604b5-3895-45e1-8256-bb13c6f2ccbb" xsi:nil="true"/>
    <SKBReportName xmlns="881d07fa-22fd-453e-b263-6952ffaec80f" xsi:nil="true"/>
    <Developer xmlns="881d07fa-22fd-453e-b263-6952ffaec80f" xsi:nil="true"/>
    <DueDate xmlns="881d07fa-22fd-453e-b263-6952ffaec80f" xsi:nil="true"/>
    <_Flow_SignoffStatus xmlns="881d07fa-22fd-453e-b263-6952ffaec80f" xsi:nil="true"/>
    <ReportParameter xmlns="881d07fa-22fd-453e-b263-6952ffaec80f" xsi:nil="true"/>
    <URL_x002d_Staging xmlns="881d07fa-22fd-453e-b263-6952ffaec80f" xsi:nil="true"/>
    <lcf76f155ced4ddcb4097134ff3c332f xmlns="881d07fa-22fd-453e-b263-6952ffaec80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73605CFC31594A8D844E53D5DEC64C" ma:contentTypeVersion="21" ma:contentTypeDescription="Create a new document." ma:contentTypeScope="" ma:versionID="540bbde01e1515064c6d62de3cba5793">
  <xsd:schema xmlns:xsd="http://www.w3.org/2001/XMLSchema" xmlns:xs="http://www.w3.org/2001/XMLSchema" xmlns:p="http://schemas.microsoft.com/office/2006/metadata/properties" xmlns:ns2="881d07fa-22fd-453e-b263-6952ffaec80f" xmlns:ns3="d3e13c6e-856a-48b8-a96d-791d6c337992" xmlns:ns4="3f5604b5-3895-45e1-8256-bb13c6f2ccbb" targetNamespace="http://schemas.microsoft.com/office/2006/metadata/properties" ma:root="true" ma:fieldsID="971ca3347f84eab3488316371d447aa1" ns2:_="" ns3:_="" ns4:_="">
    <xsd:import namespace="881d07fa-22fd-453e-b263-6952ffaec80f"/>
    <xsd:import namespace="d3e13c6e-856a-48b8-a96d-791d6c337992"/>
    <xsd:import namespace="3f5604b5-3895-45e1-8256-bb13c6f2cc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_Flow_SignoffStatu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SKBReportName" minOccurs="0"/>
                <xsd:element ref="ns2:Developer" minOccurs="0"/>
                <xsd:element ref="ns2:ReportParameter" minOccurs="0"/>
                <xsd:element ref="ns2:DueDate" minOccurs="0"/>
                <xsd:element ref="ns2:URL_x002d_Staging" minOccurs="0"/>
                <xsd:element ref="ns2:pw8o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1d07fa-22fd-453e-b263-6952ffaec8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14" nillable="true" ma:displayName="Sign-off status" ma:internalName="_x0024_Resources_x003a_core_x002c_Signoff_Status_x003b_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SKBReportName" ma:index="18" nillable="true" ma:displayName="SKB Report Name" ma:description="Lokasi di SKB" ma:format="Dropdown" ma:internalName="SKBReportName">
      <xsd:simpleType>
        <xsd:restriction base="dms:Text">
          <xsd:maxLength value="255"/>
        </xsd:restriction>
      </xsd:simpleType>
    </xsd:element>
    <xsd:element name="Developer" ma:index="19" nillable="true" ma:displayName="Developer" ma:format="Dropdown" ma:internalName="Developer">
      <xsd:simpleType>
        <xsd:restriction base="dms:Choice">
          <xsd:enumeration value="Fadhzillah"/>
          <xsd:enumeration value="Yuhanis"/>
          <xsd:enumeration value="Fozuyanis"/>
        </xsd:restriction>
      </xsd:simpleType>
    </xsd:element>
    <xsd:element name="ReportParameter" ma:index="20" nillable="true" ma:displayName="Report Parameter" ma:format="Dropdown" ma:internalName="ReportParameter">
      <xsd:simpleType>
        <xsd:restriction base="dms:Text">
          <xsd:maxLength value="255"/>
        </xsd:restriction>
      </xsd:simpleType>
    </xsd:element>
    <xsd:element name="DueDate" ma:index="21" nillable="true" ma:displayName="Due Date" ma:format="DateOnly" ma:internalName="DueDate">
      <xsd:simpleType>
        <xsd:restriction base="dms:DateTime"/>
      </xsd:simpleType>
    </xsd:element>
    <xsd:element name="URL_x002d_Staging" ma:index="22" nillable="true" ma:displayName="URL - Staging" ma:description="URL di staging" ma:format="Dropdown" ma:internalName="URL_x002d_Staging">
      <xsd:simpleType>
        <xsd:restriction base="dms:Text">
          <xsd:maxLength value="255"/>
        </xsd:restriction>
      </xsd:simpleType>
    </xsd:element>
    <xsd:element name="pw8o" ma:index="23" nillable="true" ma:displayName="Text" ma:internalName="pw8o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924b3f84-06ca-4692-9396-6d5e3694ab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e13c6e-856a-48b8-a96d-791d6c3379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604b5-3895-45e1-8256-bb13c6f2ccbb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bc5cd3b3-5017-4d69-8dba-40a4db4f019b}" ma:internalName="TaxCatchAll" ma:showField="CatchAllData" ma:web="3f5604b5-3895-45e1-8256-bb13c6f2cc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16041E-2167-4A05-AEAE-FB1123795056}">
  <ds:schemaRefs>
    <ds:schemaRef ds:uri="http://schemas.microsoft.com/office/2006/metadata/properties"/>
    <ds:schemaRef ds:uri="http://schemas.microsoft.com/office/infopath/2007/PartnerControls"/>
    <ds:schemaRef ds:uri="881d07fa-22fd-453e-b263-6952ffaec80f"/>
    <ds:schemaRef ds:uri="3f5604b5-3895-45e1-8256-bb13c6f2ccbb"/>
  </ds:schemaRefs>
</ds:datastoreItem>
</file>

<file path=customXml/itemProps2.xml><?xml version="1.0" encoding="utf-8"?>
<ds:datastoreItem xmlns:ds="http://schemas.openxmlformats.org/officeDocument/2006/customXml" ds:itemID="{C979710F-FEA5-400C-BA87-76126C2260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1d07fa-22fd-453e-b263-6952ffaec80f"/>
    <ds:schemaRef ds:uri="d3e13c6e-856a-48b8-a96d-791d6c337992"/>
    <ds:schemaRef ds:uri="3f5604b5-3895-45e1-8256-bb13c6f2cc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4A98D3-9AFB-402B-BADB-BFF21DBB6A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E49AC5-5DC1-451A-85B9-D0FB1EA948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17</Pages>
  <Words>2463</Words>
  <Characters>14042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TRANSFER OF TECHNOLOGY</vt:lpstr>
    </vt:vector>
  </TitlesOfParts>
  <Manager/>
  <Company/>
  <LinksUpToDate>false</LinksUpToDate>
  <CharactersWithSpaces>16473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TRANSFER OF TECHNOLOGY</dc:title>
  <dc:subject/>
  <dc:creator>python-docx</dc:creator>
  <cp:keywords/>
  <dc:description>generated by python-docx</dc:description>
  <cp:lastModifiedBy>muhd hazizi</cp:lastModifiedBy>
  <cp:revision>4</cp:revision>
  <dcterms:created xsi:type="dcterms:W3CDTF">2025-05-20T17:44:00Z</dcterms:created>
  <dcterms:modified xsi:type="dcterms:W3CDTF">2025-05-21T16:19:00Z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0x0101004C73605CFC31594A8D844E53D5DEC64C</vt:lpwstr>
  </property>
</Properties>
</file>